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E61AE" w14:textId="47ED1FF6" w:rsidR="00D93FF8" w:rsidRPr="00C4709C" w:rsidRDefault="003247A4">
      <w:pPr>
        <w:rPr>
          <w:rFonts w:cstheme="minorHAnsi"/>
          <w:b/>
          <w:bCs/>
          <w:sz w:val="32"/>
          <w:szCs w:val="32"/>
        </w:rPr>
      </w:pPr>
      <w:r w:rsidRPr="00C4709C">
        <w:rPr>
          <w:rFonts w:cstheme="minorHAnsi"/>
          <w:b/>
          <w:bCs/>
          <w:sz w:val="32"/>
          <w:szCs w:val="32"/>
        </w:rPr>
        <w:t xml:space="preserve">Hallo Anna </w:t>
      </w:r>
      <w:proofErr w:type="spellStart"/>
      <w:r w:rsidRPr="00C4709C">
        <w:rPr>
          <w:rFonts w:cstheme="minorHAnsi"/>
          <w:b/>
          <w:bCs/>
          <w:sz w:val="32"/>
          <w:szCs w:val="32"/>
        </w:rPr>
        <w:t>neu</w:t>
      </w:r>
      <w:proofErr w:type="spellEnd"/>
      <w:r w:rsidRPr="00C4709C">
        <w:rPr>
          <w:rFonts w:cstheme="minorHAnsi"/>
          <w:b/>
          <w:bCs/>
          <w:sz w:val="32"/>
          <w:szCs w:val="32"/>
        </w:rPr>
        <w:t xml:space="preserve"> </w:t>
      </w:r>
      <w:r w:rsidR="002A7781" w:rsidRPr="00C4709C">
        <w:rPr>
          <w:rFonts w:cstheme="minorHAnsi"/>
          <w:b/>
          <w:bCs/>
          <w:sz w:val="32"/>
          <w:szCs w:val="32"/>
        </w:rPr>
        <w:t>2</w:t>
      </w:r>
      <w:r w:rsidRPr="00C4709C">
        <w:rPr>
          <w:rFonts w:cstheme="minorHAnsi"/>
          <w:b/>
          <w:bCs/>
          <w:sz w:val="32"/>
          <w:szCs w:val="32"/>
        </w:rPr>
        <w:t xml:space="preserve"> – rozkład materiału na </w:t>
      </w:r>
      <w:r w:rsidR="002D60A5">
        <w:rPr>
          <w:rFonts w:cstheme="minorHAnsi"/>
          <w:b/>
          <w:bCs/>
          <w:sz w:val="32"/>
          <w:szCs w:val="32"/>
        </w:rPr>
        <w:t>6</w:t>
      </w:r>
      <w:r w:rsidRPr="00C4709C">
        <w:rPr>
          <w:rFonts w:cstheme="minorHAnsi"/>
          <w:b/>
          <w:bCs/>
          <w:sz w:val="32"/>
          <w:szCs w:val="32"/>
        </w:rPr>
        <w:t>0 godzin lekcyjnych</w:t>
      </w:r>
      <w:r w:rsidR="002A7781" w:rsidRPr="00C4709C">
        <w:rPr>
          <w:rFonts w:cstheme="minorHAnsi"/>
          <w:b/>
          <w:bCs/>
          <w:sz w:val="32"/>
          <w:szCs w:val="32"/>
        </w:rPr>
        <w:t xml:space="preserve"> </w:t>
      </w:r>
      <w:proofErr w:type="spellStart"/>
      <w:r w:rsidR="002A7781" w:rsidRPr="00C4709C">
        <w:rPr>
          <w:rFonts w:cstheme="minorHAnsi"/>
          <w:b/>
          <w:bCs/>
          <w:sz w:val="32"/>
          <w:szCs w:val="32"/>
        </w:rPr>
        <w:t>Da</w:t>
      </w:r>
      <w:r w:rsidR="005D1F53">
        <w:rPr>
          <w:rFonts w:cstheme="minorHAnsi"/>
          <w:b/>
          <w:bCs/>
          <w:sz w:val="32"/>
          <w:szCs w:val="32"/>
        </w:rPr>
        <w:t>M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59"/>
        <w:gridCol w:w="4085"/>
        <w:gridCol w:w="6044"/>
        <w:gridCol w:w="1426"/>
        <w:gridCol w:w="1075"/>
        <w:gridCol w:w="1499"/>
      </w:tblGrid>
      <w:tr w:rsidR="00DF32E9" w:rsidRPr="00C4709C" w14:paraId="07EF01E0" w14:textId="77777777" w:rsidTr="002D60A5">
        <w:tc>
          <w:tcPr>
            <w:tcW w:w="1259" w:type="dxa"/>
            <w:shd w:val="clear" w:color="auto" w:fill="538135" w:themeFill="accent6" w:themeFillShade="BF"/>
          </w:tcPr>
          <w:p w14:paraId="38103015" w14:textId="458CE88E" w:rsidR="003247A4" w:rsidRPr="00FF3D7C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Numer lekcji</w:t>
            </w:r>
          </w:p>
        </w:tc>
        <w:tc>
          <w:tcPr>
            <w:tcW w:w="4085" w:type="dxa"/>
            <w:shd w:val="clear" w:color="auto" w:fill="538135" w:themeFill="accent6" w:themeFillShade="BF"/>
          </w:tcPr>
          <w:p w14:paraId="60116401" w14:textId="156D7CB3" w:rsidR="003247A4" w:rsidRPr="00FF3D7C" w:rsidRDefault="00546C67" w:rsidP="00FF3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Temat lekcji</w:t>
            </w:r>
          </w:p>
        </w:tc>
        <w:tc>
          <w:tcPr>
            <w:tcW w:w="6044" w:type="dxa"/>
            <w:shd w:val="clear" w:color="auto" w:fill="538135" w:themeFill="accent6" w:themeFillShade="BF"/>
          </w:tcPr>
          <w:p w14:paraId="23A25BD7" w14:textId="77777777" w:rsidR="003247A4" w:rsidRDefault="00546C67" w:rsidP="00FF3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Cele</w:t>
            </w:r>
          </w:p>
          <w:p w14:paraId="37687A11" w14:textId="77777777" w:rsidR="00FF3D7C" w:rsidRPr="00FF3D7C" w:rsidRDefault="00FF3D7C" w:rsidP="00FF3D7C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6AA1AA2" w14:textId="77777777" w:rsidR="006D2FD3" w:rsidRPr="00FF3D7C" w:rsidRDefault="006D2FD3" w:rsidP="006D2FD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Uczeń potrafi…</w:t>
            </w:r>
          </w:p>
          <w:p w14:paraId="16365F85" w14:textId="66CC8880" w:rsidR="006D2FD3" w:rsidRPr="00FF3D7C" w:rsidRDefault="006D2FD3" w:rsidP="006D2FD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Uczeń zna…</w:t>
            </w:r>
          </w:p>
        </w:tc>
        <w:tc>
          <w:tcPr>
            <w:tcW w:w="1426" w:type="dxa"/>
            <w:shd w:val="clear" w:color="auto" w:fill="538135" w:themeFill="accent6" w:themeFillShade="BF"/>
          </w:tcPr>
          <w:p w14:paraId="2E51F31C" w14:textId="77777777" w:rsidR="00DF32E9" w:rsidRPr="00FF3D7C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 xml:space="preserve">Materiał </w:t>
            </w:r>
          </w:p>
          <w:p w14:paraId="16A2BB17" w14:textId="77777777" w:rsidR="003247A4" w:rsidRPr="00FF3D7C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 xml:space="preserve">z </w:t>
            </w:r>
            <w:r w:rsidR="00DF32E9" w:rsidRPr="00FF3D7C">
              <w:rPr>
                <w:rFonts w:cstheme="minorHAnsi"/>
                <w:b/>
                <w:bCs/>
                <w:sz w:val="24"/>
                <w:szCs w:val="24"/>
              </w:rPr>
              <w:t>p</w:t>
            </w:r>
            <w:r w:rsidRPr="00FF3D7C">
              <w:rPr>
                <w:rFonts w:cstheme="minorHAnsi"/>
                <w:b/>
                <w:bCs/>
                <w:sz w:val="24"/>
                <w:szCs w:val="24"/>
              </w:rPr>
              <w:t>odręcznika</w:t>
            </w:r>
          </w:p>
          <w:p w14:paraId="3EFB2D09" w14:textId="76C84BD4" w:rsidR="002A2762" w:rsidRPr="00FF3D7C" w:rsidRDefault="002A27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C4709C" w:rsidRPr="00FF3D7C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FF3D7C">
              <w:rPr>
                <w:rFonts w:cstheme="minorHAnsi"/>
                <w:b/>
                <w:bCs/>
                <w:sz w:val="24"/>
                <w:szCs w:val="24"/>
              </w:rPr>
              <w:t>umery stron)</w:t>
            </w:r>
          </w:p>
        </w:tc>
        <w:tc>
          <w:tcPr>
            <w:tcW w:w="1075" w:type="dxa"/>
            <w:shd w:val="clear" w:color="auto" w:fill="538135" w:themeFill="accent6" w:themeFillShade="BF"/>
          </w:tcPr>
          <w:p w14:paraId="3921F67E" w14:textId="77777777" w:rsidR="003247A4" w:rsidRPr="00FF3D7C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Materiał z zeszytu ćwiczeń</w:t>
            </w:r>
          </w:p>
          <w:p w14:paraId="44FB8331" w14:textId="36E82DB6" w:rsidR="002A2762" w:rsidRPr="00FF3D7C" w:rsidRDefault="002A276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C4709C" w:rsidRPr="00FF3D7C">
              <w:rPr>
                <w:rFonts w:cstheme="minorHAnsi"/>
                <w:b/>
                <w:bCs/>
                <w:sz w:val="24"/>
                <w:szCs w:val="24"/>
              </w:rPr>
              <w:t>n</w:t>
            </w:r>
            <w:r w:rsidRPr="00FF3D7C">
              <w:rPr>
                <w:rFonts w:cstheme="minorHAnsi"/>
                <w:b/>
                <w:bCs/>
                <w:sz w:val="24"/>
                <w:szCs w:val="24"/>
              </w:rPr>
              <w:t>umery stron)</w:t>
            </w:r>
          </w:p>
        </w:tc>
        <w:tc>
          <w:tcPr>
            <w:tcW w:w="1499" w:type="dxa"/>
            <w:shd w:val="clear" w:color="auto" w:fill="538135" w:themeFill="accent6" w:themeFillShade="BF"/>
          </w:tcPr>
          <w:p w14:paraId="42D49099" w14:textId="77777777" w:rsidR="003247A4" w:rsidRDefault="00546C6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F3D7C">
              <w:rPr>
                <w:rFonts w:cstheme="minorHAnsi"/>
                <w:b/>
                <w:bCs/>
                <w:sz w:val="24"/>
                <w:szCs w:val="24"/>
              </w:rPr>
              <w:t>Podstawa programowa</w:t>
            </w:r>
          </w:p>
          <w:p w14:paraId="7FE4CF3B" w14:textId="66A38B7D" w:rsidR="00C61544" w:rsidRPr="00FF3D7C" w:rsidRDefault="00C61544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Język mniejszości narodowej – język niemiecki (01.08.202</w:t>
            </w:r>
            <w:r w:rsidR="00A013A7">
              <w:rPr>
                <w:rFonts w:cstheme="minorHAnsi"/>
                <w:b/>
                <w:bCs/>
                <w:sz w:val="18"/>
                <w:szCs w:val="18"/>
              </w:rPr>
              <w:t>4</w:t>
            </w:r>
            <w:r>
              <w:rPr>
                <w:rFonts w:cstheme="minorHAnsi"/>
                <w:b/>
                <w:bCs/>
                <w:sz w:val="18"/>
                <w:szCs w:val="18"/>
              </w:rPr>
              <w:t>r.)</w:t>
            </w:r>
          </w:p>
        </w:tc>
      </w:tr>
      <w:tr w:rsidR="00DF32E9" w:rsidRPr="00247565" w14:paraId="5BA47CF6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115CDDF4" w14:textId="65C6FC23" w:rsidR="00DF32E9" w:rsidRPr="00152CC2" w:rsidRDefault="00DF32E9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Einstiegslektion</w:t>
            </w:r>
            <w:r w:rsid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Grü</w:t>
            </w:r>
            <w:proofErr w:type="spellEnd"/>
            <w:r w:rsidR="00152CC2">
              <w:rPr>
                <w:rFonts w:cstheme="minorHAnsi"/>
                <w:b/>
                <w:bCs/>
                <w:sz w:val="24"/>
                <w:szCs w:val="24"/>
              </w:rPr>
              <w:t>β</w:t>
            </w:r>
            <w:r w:rsid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e von den deutschen F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reunden</w:t>
            </w:r>
          </w:p>
          <w:p w14:paraId="26CE83D6" w14:textId="1AAA466F" w:rsidR="00152CC2" w:rsidRPr="00152CC2" w:rsidRDefault="00152CC2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C67" w:rsidRPr="00C4709C" w14:paraId="49ABCBF4" w14:textId="77777777" w:rsidTr="002D60A5">
        <w:tc>
          <w:tcPr>
            <w:tcW w:w="1259" w:type="dxa"/>
          </w:tcPr>
          <w:p w14:paraId="0A6446C3" w14:textId="0DC39708" w:rsidR="00546C67" w:rsidRPr="00C4709C" w:rsidRDefault="002401C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4709C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085" w:type="dxa"/>
          </w:tcPr>
          <w:p w14:paraId="43FB5645" w14:textId="3B4A70B5" w:rsidR="00546C67" w:rsidRPr="00FF3D7C" w:rsidRDefault="002A2762" w:rsidP="00013314">
            <w:pPr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 xml:space="preserve">Grüße von den deutschen Freunden. </w:t>
            </w:r>
            <w:r w:rsidRPr="00FF3D7C">
              <w:rPr>
                <w:rFonts w:cstheme="minorHAnsi"/>
              </w:rPr>
              <w:t>Pozdrowienia od przyjaciół z Niemiec</w:t>
            </w:r>
          </w:p>
        </w:tc>
        <w:tc>
          <w:tcPr>
            <w:tcW w:w="6044" w:type="dxa"/>
          </w:tcPr>
          <w:p w14:paraId="4936F66D" w14:textId="30F59232" w:rsidR="002A2762" w:rsidRPr="00FF3D7C" w:rsidRDefault="00D94913" w:rsidP="002A2762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witać się i żegnać z innymi osobami</w:t>
            </w:r>
            <w:r w:rsidRPr="00FF3D7C">
              <w:rPr>
                <w:rFonts w:cstheme="minorHAnsi"/>
              </w:rPr>
              <w:t>,</w:t>
            </w:r>
          </w:p>
          <w:p w14:paraId="5C988D6F" w14:textId="6FD72DC0" w:rsidR="002A2762" w:rsidRPr="00FF3D7C" w:rsidRDefault="00D94913" w:rsidP="002A276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przedstawić bohaterów podręcznika</w:t>
            </w:r>
            <w:r w:rsidRPr="00FF3D7C">
              <w:rPr>
                <w:rFonts w:cstheme="minorHAnsi"/>
              </w:rPr>
              <w:t>,</w:t>
            </w:r>
          </w:p>
          <w:p w14:paraId="6376D35C" w14:textId="6EDD7C3A" w:rsidR="002A2762" w:rsidRPr="00FF3D7C" w:rsidRDefault="00D94913" w:rsidP="002A276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opowiadać o osobach z podręcznika</w:t>
            </w:r>
            <w:r w:rsidRPr="00FF3D7C">
              <w:rPr>
                <w:rFonts w:cstheme="minorHAnsi"/>
              </w:rPr>
              <w:t>,</w:t>
            </w:r>
          </w:p>
          <w:p w14:paraId="609749CF" w14:textId="75563262" w:rsidR="002A2762" w:rsidRPr="00FF3D7C" w:rsidRDefault="00D94913" w:rsidP="002A2762">
            <w:pPr>
              <w:rPr>
                <w:rFonts w:cstheme="minorHAnsi"/>
                <w:i/>
                <w:iCs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wyrażać zadowolenie i radość</w:t>
            </w:r>
            <w:r w:rsidRPr="00FF3D7C">
              <w:rPr>
                <w:rFonts w:cstheme="minorHAnsi"/>
              </w:rPr>
              <w:t>,</w:t>
            </w:r>
          </w:p>
          <w:p w14:paraId="26F77ECA" w14:textId="0A99CB3D" w:rsidR="002A2762" w:rsidRPr="00FF3D7C" w:rsidRDefault="00D94913" w:rsidP="002A2762">
            <w:pPr>
              <w:rPr>
                <w:rFonts w:cstheme="minorHAnsi"/>
                <w:i/>
                <w:iCs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z pomocą nauczyciela korzystać z Internetu</w:t>
            </w:r>
            <w:r w:rsidRPr="00FF3D7C">
              <w:rPr>
                <w:rFonts w:cstheme="minorHAnsi"/>
              </w:rPr>
              <w:t>,</w:t>
            </w:r>
          </w:p>
          <w:p w14:paraId="50810E7F" w14:textId="77777777" w:rsidR="00615D1D" w:rsidRPr="00FF3D7C" w:rsidRDefault="00D94913" w:rsidP="00615D1D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 xml:space="preserve"> rozpoznać charakterystyczne miejsca w Monachium</w:t>
            </w:r>
            <w:r w:rsidR="00615D1D" w:rsidRPr="00FF3D7C">
              <w:rPr>
                <w:rFonts w:cstheme="minorHAnsi"/>
              </w:rPr>
              <w:t xml:space="preserve">, </w:t>
            </w:r>
          </w:p>
          <w:p w14:paraId="1C297996" w14:textId="667468EA" w:rsidR="00546C67" w:rsidRPr="00FF3D7C" w:rsidRDefault="00615D1D" w:rsidP="00615D1D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2A2762" w:rsidRPr="00FF3D7C">
              <w:rPr>
                <w:rFonts w:cstheme="minorHAnsi"/>
              </w:rPr>
              <w:t>zasady zachowania na drodze</w:t>
            </w:r>
          </w:p>
        </w:tc>
        <w:tc>
          <w:tcPr>
            <w:tcW w:w="1426" w:type="dxa"/>
          </w:tcPr>
          <w:p w14:paraId="7E2A297C" w14:textId="25251BB5" w:rsidR="00546C67" w:rsidRPr="00C4709C" w:rsidRDefault="002A2762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4, 5, 6, 7</w:t>
            </w:r>
          </w:p>
        </w:tc>
        <w:tc>
          <w:tcPr>
            <w:tcW w:w="1075" w:type="dxa"/>
          </w:tcPr>
          <w:p w14:paraId="32866A84" w14:textId="29EF1A9D" w:rsidR="00546C67" w:rsidRPr="00C4709C" w:rsidRDefault="002A2762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4, 5, 6, 7</w:t>
            </w:r>
          </w:p>
        </w:tc>
        <w:tc>
          <w:tcPr>
            <w:tcW w:w="1499" w:type="dxa"/>
          </w:tcPr>
          <w:p w14:paraId="792B08FA" w14:textId="7C99EBE1" w:rsidR="00546C67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7FB246E" w14:textId="4CFF10A5" w:rsidR="00927D44" w:rsidRDefault="00927D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AB7646C" w14:textId="1FFACB21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34F856E" w14:textId="7727E257" w:rsidR="00C61544" w:rsidRDefault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0231F76" w14:textId="7CA85891" w:rsidR="00C61544" w:rsidRDefault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EF37A92" w14:textId="4D333AF1" w:rsidR="00C61544" w:rsidRDefault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635FE509" w14:textId="77777777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B083978" w14:textId="77777777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5370D5D" w14:textId="77777777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E508736" w14:textId="77777777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8C17014" w14:textId="77777777" w:rsidR="00DF6F49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9B11627" w14:textId="6D7B9156" w:rsidR="00DF6F49" w:rsidRPr="00C4709C" w:rsidRDefault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546C67" w:rsidRPr="00C4709C" w14:paraId="0CDEF27A" w14:textId="77777777" w:rsidTr="002D60A5">
        <w:tc>
          <w:tcPr>
            <w:tcW w:w="1259" w:type="dxa"/>
          </w:tcPr>
          <w:p w14:paraId="054CA9CD" w14:textId="5F276973" w:rsidR="00546C67" w:rsidRPr="00C4709C" w:rsidRDefault="002401CD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4709C">
              <w:rPr>
                <w:rFonts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4085" w:type="dxa"/>
          </w:tcPr>
          <w:p w14:paraId="691ADD13" w14:textId="5E46DF5E" w:rsidR="00546C67" w:rsidRPr="00FF3D7C" w:rsidRDefault="002A2762" w:rsidP="002A2762">
            <w:pPr>
              <w:snapToGrid w:val="0"/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Wiederholungsspiel</w:t>
            </w:r>
            <w:proofErr w:type="spellEnd"/>
            <w:r w:rsidRPr="00FF3D7C">
              <w:rPr>
                <w:rFonts w:cstheme="minorHAnsi"/>
              </w:rPr>
              <w:t>.</w:t>
            </w:r>
            <w:r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Gra powtórzeniowa</w:t>
            </w:r>
          </w:p>
        </w:tc>
        <w:tc>
          <w:tcPr>
            <w:tcW w:w="6044" w:type="dxa"/>
          </w:tcPr>
          <w:p w14:paraId="1BDDF3FB" w14:textId="5BB1D7A8" w:rsidR="006E59A5" w:rsidRPr="00FF3D7C" w:rsidRDefault="00615D1D" w:rsidP="006E59A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6E59A5" w:rsidRPr="00FF3D7C">
              <w:rPr>
                <w:rFonts w:cstheme="minorHAnsi"/>
              </w:rPr>
              <w:t xml:space="preserve"> powtórzyć słownictwo i zwroty z pierwszego tomu kursu Hallo Anna </w:t>
            </w:r>
            <w:proofErr w:type="spellStart"/>
            <w:r w:rsidR="006E59A5" w:rsidRPr="00FF3D7C">
              <w:rPr>
                <w:rFonts w:cstheme="minorHAnsi"/>
              </w:rPr>
              <w:t>neu</w:t>
            </w:r>
            <w:proofErr w:type="spellEnd"/>
            <w:r w:rsidR="008820F2" w:rsidRPr="00FF3D7C">
              <w:rPr>
                <w:rFonts w:cstheme="minorHAnsi"/>
              </w:rPr>
              <w:t>.</w:t>
            </w:r>
          </w:p>
          <w:p w14:paraId="2CE59962" w14:textId="74CC8E1A" w:rsidR="006E59A5" w:rsidRPr="00FF3D7C" w:rsidRDefault="00615D1D" w:rsidP="006E59A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6E59A5" w:rsidRPr="00FF3D7C">
              <w:rPr>
                <w:rFonts w:cstheme="minorHAnsi"/>
              </w:rPr>
              <w:t>nazywać obiekty w najbliższym otoczeniu</w:t>
            </w:r>
          </w:p>
          <w:p w14:paraId="46A01B04" w14:textId="00C08575" w:rsidR="00546C67" w:rsidRPr="00FF3D7C" w:rsidRDefault="00546C67" w:rsidP="006E59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073937BB" w14:textId="6C4F5772" w:rsidR="00546C67" w:rsidRPr="00C4709C" w:rsidRDefault="006E59A5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8, 9</w:t>
            </w:r>
          </w:p>
        </w:tc>
        <w:tc>
          <w:tcPr>
            <w:tcW w:w="1075" w:type="dxa"/>
          </w:tcPr>
          <w:p w14:paraId="391BBB27" w14:textId="566674E9" w:rsidR="00546C67" w:rsidRPr="00C4709C" w:rsidRDefault="006E59A5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8, 9, 10, 11</w:t>
            </w:r>
          </w:p>
        </w:tc>
        <w:tc>
          <w:tcPr>
            <w:tcW w:w="1499" w:type="dxa"/>
          </w:tcPr>
          <w:p w14:paraId="556A8C2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38EEDCF" w14:textId="41691A1A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81B219F" w14:textId="615AAE4E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EDDDB72" w14:textId="790F5C87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4D4608E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2D02C3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573CC02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0A3616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6DD1EE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B319069" w14:textId="77777777" w:rsidR="00546C6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7C09D7E" w14:textId="77777777" w:rsidR="00927D44" w:rsidRDefault="00927D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7E7A62D" w14:textId="7FCABE7D" w:rsidR="00927D44" w:rsidRPr="00C4709C" w:rsidRDefault="00927D44" w:rsidP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2D60A5" w:rsidRPr="00C4709C" w14:paraId="56476FF6" w14:textId="77777777" w:rsidTr="002D60A5">
        <w:tc>
          <w:tcPr>
            <w:tcW w:w="1259" w:type="dxa"/>
          </w:tcPr>
          <w:p w14:paraId="5096CB10" w14:textId="4151906B" w:rsidR="002D60A5" w:rsidRPr="00C4709C" w:rsidRDefault="00845888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3. </w:t>
            </w:r>
          </w:p>
        </w:tc>
        <w:tc>
          <w:tcPr>
            <w:tcW w:w="4085" w:type="dxa"/>
          </w:tcPr>
          <w:p w14:paraId="43F91162" w14:textId="76AC11E0" w:rsidR="002D60A5" w:rsidRPr="00FF3D7C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4236AF24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46E9E027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15491D79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30FC749D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451CBE02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7AB231A8" w14:textId="00C2C9C7" w:rsidR="002D60A5" w:rsidRPr="00C4709C" w:rsidRDefault="00845888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4, 5, 6, 7, 8, 9</w:t>
            </w:r>
          </w:p>
        </w:tc>
        <w:tc>
          <w:tcPr>
            <w:tcW w:w="1075" w:type="dxa"/>
          </w:tcPr>
          <w:p w14:paraId="2127FF8E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01273B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EEE14AA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E9B87C9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B5158B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1084213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4DB9EC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8681EC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D70846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2.12)</w:t>
            </w:r>
          </w:p>
          <w:p w14:paraId="1683B870" w14:textId="0093C59A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DF32E9" w:rsidRPr="00247565" w14:paraId="22AA25AF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07E069B2" w14:textId="47438810" w:rsidR="00DF32E9" w:rsidRPr="00152CC2" w:rsidRDefault="00DF32E9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>Lektion 1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hallo, wie geht’s dir?</w:t>
            </w:r>
          </w:p>
          <w:p w14:paraId="084A3A45" w14:textId="3A8127CB" w:rsidR="00152CC2" w:rsidRPr="00152CC2" w:rsidRDefault="00152CC2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C67" w:rsidRPr="00C4709C" w14:paraId="355F2294" w14:textId="77777777" w:rsidTr="002D60A5">
        <w:tc>
          <w:tcPr>
            <w:tcW w:w="1259" w:type="dxa"/>
          </w:tcPr>
          <w:p w14:paraId="07F6F22F" w14:textId="2584B234" w:rsidR="00546C67" w:rsidRPr="00C4709C" w:rsidRDefault="00845888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27B59EBC" w14:textId="384E7C9A" w:rsidR="00546C67" w:rsidRPr="00FF3D7C" w:rsidRDefault="006E59A5" w:rsidP="006E59A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 xml:space="preserve">Hallo, wie geht’s dir? </w:t>
            </w:r>
            <w:proofErr w:type="spellStart"/>
            <w:r w:rsidRPr="00FF3D7C">
              <w:rPr>
                <w:rFonts w:cstheme="minorHAnsi"/>
                <w:lang w:val="de-DE"/>
              </w:rPr>
              <w:t>Cześć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! </w:t>
            </w:r>
            <w:r w:rsidRPr="00FF3D7C">
              <w:rPr>
                <w:rFonts w:cstheme="minorHAnsi"/>
              </w:rPr>
              <w:t>Jak się masz?</w:t>
            </w:r>
          </w:p>
        </w:tc>
        <w:tc>
          <w:tcPr>
            <w:tcW w:w="6044" w:type="dxa"/>
          </w:tcPr>
          <w:p w14:paraId="2A7C65A2" w14:textId="66833922" w:rsidR="008820F2" w:rsidRPr="00FF3D7C" w:rsidRDefault="00615D1D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8820F2" w:rsidRPr="00FF3D7C">
              <w:rPr>
                <w:rFonts w:cstheme="minorHAnsi"/>
              </w:rPr>
              <w:t>witać się i żegnać z innymi osobami</w:t>
            </w:r>
            <w:r w:rsidRPr="00FF3D7C">
              <w:rPr>
                <w:rFonts w:cstheme="minorHAnsi"/>
              </w:rPr>
              <w:t>,</w:t>
            </w:r>
          </w:p>
          <w:p w14:paraId="0153C495" w14:textId="519FF6D7" w:rsidR="008820F2" w:rsidRPr="00FF3D7C" w:rsidRDefault="00615D1D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820F2" w:rsidRPr="00FF3D7C">
              <w:rPr>
                <w:rFonts w:cstheme="minorHAnsi"/>
              </w:rPr>
              <w:t xml:space="preserve"> przedstawić siebie oraz inne osoby</w:t>
            </w:r>
            <w:r w:rsidRPr="00FF3D7C">
              <w:rPr>
                <w:rFonts w:cstheme="minorHAnsi"/>
              </w:rPr>
              <w:t>,</w:t>
            </w:r>
          </w:p>
          <w:p w14:paraId="05A93B9C" w14:textId="5D8B3C4F" w:rsidR="008820F2" w:rsidRPr="00FF3D7C" w:rsidRDefault="00615D1D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8820F2" w:rsidRPr="00FF3D7C">
              <w:rPr>
                <w:rFonts w:cstheme="minorHAnsi"/>
              </w:rPr>
              <w:t>pytać o samopoczucie</w:t>
            </w:r>
            <w:r w:rsidRPr="00FF3D7C">
              <w:rPr>
                <w:rFonts w:cstheme="minorHAnsi"/>
              </w:rPr>
              <w:t>,</w:t>
            </w:r>
          </w:p>
          <w:p w14:paraId="48607AFB" w14:textId="3B93043E" w:rsidR="008820F2" w:rsidRPr="00FF3D7C" w:rsidRDefault="00615D1D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820F2" w:rsidRPr="00FF3D7C">
              <w:rPr>
                <w:rFonts w:cstheme="minorHAnsi"/>
              </w:rPr>
              <w:t xml:space="preserve"> powiedzieć o swoim samopoczuciu</w:t>
            </w:r>
            <w:r w:rsidRPr="00FF3D7C">
              <w:rPr>
                <w:rFonts w:cstheme="minorHAnsi"/>
              </w:rPr>
              <w:t>,</w:t>
            </w:r>
          </w:p>
          <w:p w14:paraId="385AD412" w14:textId="72BD87B7" w:rsidR="008820F2" w:rsidRPr="00FF3D7C" w:rsidRDefault="007222D1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820F2" w:rsidRPr="00FF3D7C">
              <w:rPr>
                <w:rFonts w:cstheme="minorHAnsi"/>
              </w:rPr>
              <w:t xml:space="preserve"> przepisać proste wyrazy i zdania</w:t>
            </w:r>
            <w:r w:rsidRPr="00FF3D7C">
              <w:rPr>
                <w:rFonts w:cstheme="minorHAnsi"/>
              </w:rPr>
              <w:t>,</w:t>
            </w:r>
          </w:p>
          <w:p w14:paraId="7D976BD5" w14:textId="77777777" w:rsidR="00546C67" w:rsidRPr="00FF3D7C" w:rsidRDefault="00546C67" w:rsidP="001724C2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3510CCE8" w14:textId="4731A60B" w:rsidR="00546C67" w:rsidRPr="00C4709C" w:rsidRDefault="008820F2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10, 11</w:t>
            </w:r>
          </w:p>
        </w:tc>
        <w:tc>
          <w:tcPr>
            <w:tcW w:w="1075" w:type="dxa"/>
          </w:tcPr>
          <w:p w14:paraId="6091A3F1" w14:textId="4F8BE93F" w:rsidR="00546C67" w:rsidRPr="00C4709C" w:rsidRDefault="008820F2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12, 13</w:t>
            </w:r>
          </w:p>
        </w:tc>
        <w:tc>
          <w:tcPr>
            <w:tcW w:w="1499" w:type="dxa"/>
          </w:tcPr>
          <w:p w14:paraId="139F43F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FFF97EC" w14:textId="5D5DAD1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DC6238B" w14:textId="424F5C6D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999A699" w14:textId="242A0902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B742B3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2AB188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58D8BF6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E33630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46BCFF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624D34A" w14:textId="77777777" w:rsidR="00546C6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DCA661E" w14:textId="77777777" w:rsidR="00927D44" w:rsidRDefault="00927D44" w:rsidP="00927D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E4B2F37" w14:textId="0502F2F5" w:rsidR="00927D44" w:rsidRPr="00C4709C" w:rsidRDefault="00927D44" w:rsidP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1724C2" w:rsidRPr="00C4709C" w14:paraId="1F2B8BC0" w14:textId="77777777" w:rsidTr="002D60A5">
        <w:tc>
          <w:tcPr>
            <w:tcW w:w="1259" w:type="dxa"/>
          </w:tcPr>
          <w:p w14:paraId="0BBB17B4" w14:textId="67CBAFC8" w:rsidR="001724C2" w:rsidRDefault="001724C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4085" w:type="dxa"/>
          </w:tcPr>
          <w:p w14:paraId="2388FC7B" w14:textId="001062AF" w:rsidR="001724C2" w:rsidRPr="001724C2" w:rsidRDefault="001724C2" w:rsidP="001724C2">
            <w:pPr>
              <w:snapToGrid w:val="0"/>
              <w:rPr>
                <w:rFonts w:cstheme="minorHAnsi"/>
              </w:rPr>
            </w:pPr>
            <w:r w:rsidRPr="001724C2">
              <w:rPr>
                <w:rFonts w:ascii="Calibri" w:hAnsi="Calibri" w:cs="Calibri"/>
              </w:rPr>
              <w:t xml:space="preserve">Das </w:t>
            </w:r>
            <w:proofErr w:type="spellStart"/>
            <w:r w:rsidRPr="001724C2">
              <w:rPr>
                <w:rFonts w:ascii="Calibri" w:hAnsi="Calibri" w:cs="Calibri"/>
              </w:rPr>
              <w:t>ist</w:t>
            </w:r>
            <w:proofErr w:type="spellEnd"/>
            <w:r w:rsidRPr="001724C2">
              <w:rPr>
                <w:rFonts w:ascii="Calibri" w:hAnsi="Calibri" w:cs="Calibri"/>
              </w:rPr>
              <w:t xml:space="preserve"> ja </w:t>
            </w:r>
            <w:proofErr w:type="spellStart"/>
            <w:r w:rsidRPr="001724C2">
              <w:rPr>
                <w:rFonts w:ascii="Calibri" w:hAnsi="Calibri" w:cs="Calibri"/>
              </w:rPr>
              <w:t>wunderbar</w:t>
            </w:r>
            <w:proofErr w:type="spellEnd"/>
            <w:r w:rsidRPr="001724C2">
              <w:rPr>
                <w:rFonts w:ascii="Calibri" w:hAnsi="Calibri" w:cs="Calibri"/>
              </w:rPr>
              <w:t>!</w:t>
            </w:r>
            <w:r>
              <w:rPr>
                <w:rFonts w:ascii="Calibri" w:hAnsi="Calibri" w:cs="Calibri"/>
                <w:i/>
                <w:iCs/>
              </w:rPr>
              <w:t xml:space="preserve"> </w:t>
            </w:r>
            <w:r>
              <w:rPr>
                <w:rFonts w:ascii="Calibri" w:hAnsi="Calibri" w:cs="Calibri"/>
              </w:rPr>
              <w:t>To jest po prostu cudowne!</w:t>
            </w:r>
          </w:p>
        </w:tc>
        <w:tc>
          <w:tcPr>
            <w:tcW w:w="6044" w:type="dxa"/>
          </w:tcPr>
          <w:p w14:paraId="4DBA91BD" w14:textId="77777777" w:rsidR="001724C2" w:rsidRDefault="001724C2" w:rsidP="008820F2">
            <w:pPr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594AB4FA" w14:textId="49B7561E" w:rsidR="001724C2" w:rsidRPr="00FF3D7C" w:rsidRDefault="001724C2" w:rsidP="008820F2">
            <w:pPr>
              <w:rPr>
                <w:rFonts w:cstheme="minorHAnsi"/>
              </w:rPr>
            </w:pPr>
            <w:r>
              <w:rPr>
                <w:rFonts w:cstheme="minorHAnsi"/>
              </w:rPr>
              <w:t>- tworzyć własne wypowiedzi na podstawie tekstu piosenki</w:t>
            </w:r>
          </w:p>
        </w:tc>
        <w:tc>
          <w:tcPr>
            <w:tcW w:w="1426" w:type="dxa"/>
          </w:tcPr>
          <w:p w14:paraId="220DC0CD" w14:textId="1D3C26D3" w:rsidR="001724C2" w:rsidRPr="00C4709C" w:rsidRDefault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</w:p>
        </w:tc>
        <w:tc>
          <w:tcPr>
            <w:tcW w:w="1075" w:type="dxa"/>
          </w:tcPr>
          <w:p w14:paraId="04AA341F" w14:textId="77777777" w:rsidR="001724C2" w:rsidRPr="00C4709C" w:rsidRDefault="001724C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49D1572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94CA84D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CE195C6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53B93E3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9A545D5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474B21A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109E2CDB" w14:textId="3BE1725A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C67" w:rsidRPr="00C4709C" w14:paraId="36DFD439" w14:textId="77777777" w:rsidTr="002D60A5">
        <w:tc>
          <w:tcPr>
            <w:tcW w:w="1259" w:type="dxa"/>
          </w:tcPr>
          <w:p w14:paraId="4CA33565" w14:textId="1AFDBBBA" w:rsidR="00546C67" w:rsidRPr="00C4709C" w:rsidRDefault="00F8200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A88B82E" w14:textId="5624A248" w:rsidR="008820F2" w:rsidRPr="00FF3D7C" w:rsidRDefault="008820F2" w:rsidP="008820F2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Wie geht’s dir? Wir spielen und üben.</w:t>
            </w:r>
          </w:p>
          <w:p w14:paraId="0A624B8A" w14:textId="56729333" w:rsidR="008820F2" w:rsidRPr="00FF3D7C" w:rsidRDefault="008820F2" w:rsidP="008820F2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Jak się masz? Uczymy się przez zabawy językowe.</w:t>
            </w:r>
          </w:p>
          <w:p w14:paraId="2C44494C" w14:textId="77777777" w:rsidR="00546C67" w:rsidRPr="00FF3D7C" w:rsidRDefault="00546C67" w:rsidP="002A7781">
            <w:pPr>
              <w:tabs>
                <w:tab w:val="left" w:pos="195"/>
              </w:tabs>
              <w:snapToGrid w:val="0"/>
              <w:spacing w:line="220" w:lineRule="exact"/>
              <w:ind w:left="195" w:hanging="195"/>
              <w:rPr>
                <w:rFonts w:cstheme="minorHAnsi"/>
              </w:rPr>
            </w:pPr>
          </w:p>
        </w:tc>
        <w:tc>
          <w:tcPr>
            <w:tcW w:w="6044" w:type="dxa"/>
          </w:tcPr>
          <w:p w14:paraId="128B547A" w14:textId="4FD43B51" w:rsidR="00960A4C" w:rsidRPr="00FF3D7C" w:rsidRDefault="00A23CED" w:rsidP="00960A4C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zadać pytanie o samopoczucie i udzielić odpowiedzi</w:t>
            </w:r>
            <w:r w:rsidRPr="00FF3D7C">
              <w:rPr>
                <w:rFonts w:cstheme="minorHAnsi"/>
              </w:rPr>
              <w:t>,</w:t>
            </w:r>
          </w:p>
          <w:p w14:paraId="06348A97" w14:textId="0E2BD8E0" w:rsidR="00960A4C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tworzyć krótkie wypowiedzi</w:t>
            </w:r>
            <w:r w:rsidRPr="00FF3D7C">
              <w:rPr>
                <w:rFonts w:cstheme="minorHAnsi"/>
              </w:rPr>
              <w:t>,</w:t>
            </w:r>
          </w:p>
          <w:p w14:paraId="28B57429" w14:textId="7F0753BA" w:rsidR="00960A4C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liczyć do 20</w:t>
            </w:r>
            <w:r w:rsidRPr="00FF3D7C">
              <w:rPr>
                <w:rFonts w:cstheme="minorHAnsi"/>
              </w:rPr>
              <w:t>,</w:t>
            </w:r>
          </w:p>
          <w:p w14:paraId="5436104D" w14:textId="1C35EAE7" w:rsidR="00960A4C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rozpoznawać liczby</w:t>
            </w:r>
            <w:r w:rsidRPr="00FF3D7C">
              <w:rPr>
                <w:rFonts w:cstheme="minorHAnsi"/>
              </w:rPr>
              <w:t>,</w:t>
            </w:r>
          </w:p>
          <w:p w14:paraId="52BCA7C6" w14:textId="5B81678C" w:rsidR="00546C67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dodawać w zakresie 20</w:t>
            </w:r>
          </w:p>
        </w:tc>
        <w:tc>
          <w:tcPr>
            <w:tcW w:w="1426" w:type="dxa"/>
          </w:tcPr>
          <w:p w14:paraId="2A7D357E" w14:textId="7194A3F0" w:rsidR="00546C67" w:rsidRPr="00C4709C" w:rsidRDefault="00FC7F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12, 13</w:t>
            </w:r>
          </w:p>
        </w:tc>
        <w:tc>
          <w:tcPr>
            <w:tcW w:w="1075" w:type="dxa"/>
          </w:tcPr>
          <w:p w14:paraId="2079DF18" w14:textId="5043FB7A" w:rsidR="00546C67" w:rsidRPr="00C4709C" w:rsidRDefault="00FC7F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14, 15</w:t>
            </w:r>
          </w:p>
        </w:tc>
        <w:tc>
          <w:tcPr>
            <w:tcW w:w="1499" w:type="dxa"/>
          </w:tcPr>
          <w:p w14:paraId="77EB12C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03C8F13" w14:textId="05B9FAF3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ADCE69D" w14:textId="6169C42B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1978F32" w14:textId="3AFC83AC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E498EA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6F2E38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F0F8EE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2E9299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5EDC6F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2D78AD76" w14:textId="77777777" w:rsidR="00546C6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9A34337" w14:textId="77777777" w:rsidR="00927D44" w:rsidRDefault="00927D44" w:rsidP="00927D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7E7057A8" w14:textId="2F11AEDC" w:rsidR="00927D44" w:rsidRPr="00C4709C" w:rsidRDefault="00927D44" w:rsidP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DF32E9" w:rsidRPr="00C4709C" w14:paraId="6CBC79CB" w14:textId="77777777" w:rsidTr="002D60A5">
        <w:tc>
          <w:tcPr>
            <w:tcW w:w="1259" w:type="dxa"/>
          </w:tcPr>
          <w:p w14:paraId="66770211" w14:textId="08C50DF3" w:rsidR="00DF32E9" w:rsidRPr="00C4709C" w:rsidRDefault="00F8200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7E9735E4" w14:textId="1220AF43" w:rsidR="00DF32E9" w:rsidRPr="00FF3D7C" w:rsidRDefault="00960A4C" w:rsidP="00960A4C">
            <w:pPr>
              <w:snapToGrid w:val="0"/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Grazias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neue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Freunde</w:t>
            </w:r>
            <w:proofErr w:type="spellEnd"/>
            <w:r w:rsidRPr="00FF3D7C">
              <w:rPr>
                <w:rFonts w:cstheme="minorHAnsi"/>
              </w:rPr>
              <w:t>.</w:t>
            </w:r>
            <w:r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Nowi przyjaciele Grazii</w:t>
            </w:r>
          </w:p>
        </w:tc>
        <w:tc>
          <w:tcPr>
            <w:tcW w:w="6044" w:type="dxa"/>
          </w:tcPr>
          <w:p w14:paraId="34D6EEFB" w14:textId="537D26BB" w:rsidR="00960A4C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zrozumieć wypowiedź ze słuchu: rozumieć sens prostych dialogów</w:t>
            </w:r>
            <w:r w:rsidRPr="00FF3D7C">
              <w:rPr>
                <w:rFonts w:cstheme="minorHAnsi"/>
              </w:rPr>
              <w:t>,</w:t>
            </w:r>
          </w:p>
          <w:p w14:paraId="09FB655E" w14:textId="59C13052" w:rsidR="00DF32E9" w:rsidRPr="00FF3D7C" w:rsidRDefault="00A23CED" w:rsidP="00960A4C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60A4C" w:rsidRPr="00FF3D7C">
              <w:rPr>
                <w:rFonts w:cstheme="minorHAnsi"/>
              </w:rPr>
              <w:t xml:space="preserve"> rozpoznać zwroty stosowane na co dzień</w:t>
            </w:r>
          </w:p>
        </w:tc>
        <w:tc>
          <w:tcPr>
            <w:tcW w:w="1426" w:type="dxa"/>
          </w:tcPr>
          <w:p w14:paraId="0C6C6C3E" w14:textId="1B49B2DE" w:rsidR="00DF32E9" w:rsidRPr="00C4709C" w:rsidRDefault="0076073A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075" w:type="dxa"/>
          </w:tcPr>
          <w:p w14:paraId="368136A1" w14:textId="65ED9D75" w:rsidR="00DF32E9" w:rsidRPr="00C4709C" w:rsidRDefault="00FC7FA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16, 17, 18, 19</w:t>
            </w:r>
          </w:p>
        </w:tc>
        <w:tc>
          <w:tcPr>
            <w:tcW w:w="1499" w:type="dxa"/>
          </w:tcPr>
          <w:p w14:paraId="53AF16F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F10E17C" w14:textId="546DF03C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8A5FE1F" w14:textId="45BE69A9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4E84D70" w14:textId="7C0B6C89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D4FC638" w14:textId="42FCCD08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7528CDC" w14:textId="431C6DF1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45A7577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FD469F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2.7)</w:t>
            </w:r>
          </w:p>
          <w:p w14:paraId="52F1355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A982EF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B4D68F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619897F" w14:textId="33C13D13" w:rsidR="00DF32E9" w:rsidRPr="00C4709C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63782D" w:rsidRPr="00C4709C" w14:paraId="39B5ECF2" w14:textId="77777777" w:rsidTr="002D60A5">
        <w:tc>
          <w:tcPr>
            <w:tcW w:w="1259" w:type="dxa"/>
          </w:tcPr>
          <w:p w14:paraId="1224AC66" w14:textId="546095A6" w:rsidR="0063782D" w:rsidRPr="00C4709C" w:rsidRDefault="00F8200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8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23F69155" w14:textId="66A171A2" w:rsidR="0063782D" w:rsidRPr="00FF3D7C" w:rsidRDefault="0076073A" w:rsidP="0076073A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Scherz-Zoo und Humor-Labor.</w:t>
            </w:r>
            <w:r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Wesołe zoo i komiks</w:t>
            </w:r>
          </w:p>
        </w:tc>
        <w:tc>
          <w:tcPr>
            <w:tcW w:w="6044" w:type="dxa"/>
          </w:tcPr>
          <w:p w14:paraId="16DBC5C9" w14:textId="6DE3960C" w:rsidR="0076073A" w:rsidRPr="00FF3D7C" w:rsidRDefault="00A23CED" w:rsidP="0076073A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6073A" w:rsidRPr="00FF3D7C">
              <w:rPr>
                <w:rFonts w:cstheme="minorHAnsi"/>
              </w:rPr>
              <w:t xml:space="preserve"> przeczytać ze zrozumieniem wyrazy i proste zdania na temat zwierząt</w:t>
            </w:r>
            <w:r w:rsidRPr="00FF3D7C">
              <w:rPr>
                <w:rFonts w:cstheme="minorHAnsi"/>
              </w:rPr>
              <w:t>,</w:t>
            </w:r>
          </w:p>
          <w:p w14:paraId="083F62C0" w14:textId="67609A7E" w:rsidR="0076073A" w:rsidRPr="00FF3D7C" w:rsidRDefault="00A23CED" w:rsidP="0076073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6073A" w:rsidRPr="00FF3D7C">
              <w:rPr>
                <w:rFonts w:cstheme="minorHAnsi"/>
              </w:rPr>
              <w:t xml:space="preserve"> odegrać scenkę na podstawie komiksu</w:t>
            </w:r>
            <w:r w:rsidRPr="00FF3D7C">
              <w:rPr>
                <w:rFonts w:cstheme="minorHAnsi"/>
              </w:rPr>
              <w:t>,</w:t>
            </w:r>
          </w:p>
          <w:p w14:paraId="02BC121B" w14:textId="225D5D52" w:rsidR="0076073A" w:rsidRPr="00FF3D7C" w:rsidRDefault="00A23CED" w:rsidP="0076073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6073A" w:rsidRPr="00FF3D7C">
              <w:rPr>
                <w:rFonts w:cstheme="minorHAnsi"/>
              </w:rPr>
              <w:t xml:space="preserve"> 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45324045" w14:textId="36304DC0" w:rsidR="0063782D" w:rsidRPr="00FF3D7C" w:rsidRDefault="00A23CED" w:rsidP="0076073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76073A" w:rsidRPr="00FF3D7C">
              <w:rPr>
                <w:rFonts w:cstheme="minorHAnsi"/>
              </w:rPr>
              <w:t>znaleźć w wypowiedzi określone informacje</w:t>
            </w:r>
          </w:p>
        </w:tc>
        <w:tc>
          <w:tcPr>
            <w:tcW w:w="1426" w:type="dxa"/>
          </w:tcPr>
          <w:p w14:paraId="33D88177" w14:textId="6AA4D306" w:rsidR="0063782D" w:rsidRPr="00C4709C" w:rsidRDefault="0076073A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16, 17</w:t>
            </w:r>
          </w:p>
        </w:tc>
        <w:tc>
          <w:tcPr>
            <w:tcW w:w="1075" w:type="dxa"/>
          </w:tcPr>
          <w:p w14:paraId="13EB8960" w14:textId="57D8B622" w:rsidR="0063782D" w:rsidRPr="00C4709C" w:rsidRDefault="0076073A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499" w:type="dxa"/>
          </w:tcPr>
          <w:p w14:paraId="4011CC2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5D13EF9" w14:textId="34B285AD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FBF107E" w14:textId="5F8DB1F6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7698B4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711252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7CBBE8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E5A48E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8AC387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A707F49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0282D85" w14:textId="77777777" w:rsidR="00927D44" w:rsidRDefault="00927D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</w:t>
            </w:r>
            <w:r w:rsidR="00BC41CE">
              <w:rPr>
                <w:rFonts w:cstheme="minorHAnsi"/>
                <w:sz w:val="20"/>
                <w:szCs w:val="20"/>
              </w:rPr>
              <w:t>)</w:t>
            </w:r>
          </w:p>
          <w:p w14:paraId="7535F2DD" w14:textId="77777777" w:rsidR="00BC41CE" w:rsidRDefault="00BC41CE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E01E4DE" w14:textId="7AB4D0C4" w:rsidR="00BC41CE" w:rsidRPr="00C4709C" w:rsidRDefault="00BC41CE" w:rsidP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5891302E" w14:textId="77777777" w:rsidTr="002D60A5">
        <w:tc>
          <w:tcPr>
            <w:tcW w:w="1259" w:type="dxa"/>
          </w:tcPr>
          <w:p w14:paraId="40EBC5EA" w14:textId="4CF08CD1" w:rsidR="002D60A5" w:rsidRPr="00C4709C" w:rsidRDefault="00F82000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9</w:t>
            </w:r>
            <w:r w:rsidR="00FC7FA9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0147BA0" w14:textId="6D234B18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7E04C9FB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18C5A28A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70F94173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2550D742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1CD765E5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0E6CC196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D4B3E3A" w14:textId="5B35E08C" w:rsidR="002D60A5" w:rsidRPr="00C4709C" w:rsidRDefault="00FC7FA9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499" w:type="dxa"/>
          </w:tcPr>
          <w:p w14:paraId="295EC9D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471B57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94B5BD8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B0F172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CF7268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08DE53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E9EE5EA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0E71CAC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A9F33C0" w14:textId="7D43C414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2D60A5" w14:paraId="7D6E3B30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67CF2D36" w14:textId="12064C8F" w:rsidR="005462E7" w:rsidRPr="002D60A5" w:rsidRDefault="005462E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2D60A5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2</w:t>
            </w:r>
            <w:r w:rsidR="00152CC2" w:rsidRPr="002D60A5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Ich höre gern Musik</w:t>
            </w:r>
          </w:p>
          <w:p w14:paraId="2D64571A" w14:textId="79B9CBDF" w:rsidR="00152CC2" w:rsidRPr="002D60A5" w:rsidRDefault="00152CC2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2A7781" w:rsidRPr="00C4709C" w14:paraId="4FD62B81" w14:textId="77777777" w:rsidTr="002D60A5">
        <w:tc>
          <w:tcPr>
            <w:tcW w:w="1259" w:type="dxa"/>
          </w:tcPr>
          <w:p w14:paraId="779BE248" w14:textId="5C07B233" w:rsidR="002A7781" w:rsidRPr="00C4709C" w:rsidRDefault="00F82000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10</w:t>
            </w:r>
            <w:r w:rsidR="00FC7FA9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244E316" w14:textId="2561F662" w:rsidR="002A7781" w:rsidRPr="00FF3D7C" w:rsidRDefault="00EB1D25" w:rsidP="00EB1D2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Ich </w:t>
            </w:r>
            <w:proofErr w:type="spellStart"/>
            <w:r w:rsidRPr="00FF3D7C">
              <w:rPr>
                <w:rFonts w:cstheme="minorHAnsi"/>
              </w:rPr>
              <w:t>höre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gern</w:t>
            </w:r>
            <w:proofErr w:type="spellEnd"/>
            <w:r w:rsidRPr="00FF3D7C">
              <w:rPr>
                <w:rFonts w:cstheme="minorHAnsi"/>
              </w:rPr>
              <w:t xml:space="preserve"> Musik.</w:t>
            </w:r>
            <w:r w:rsidR="00C4709C" w:rsidRPr="00FF3D7C">
              <w:rPr>
                <w:rFonts w:cstheme="minorHAnsi"/>
              </w:rPr>
              <w:t xml:space="preserve"> </w:t>
            </w:r>
            <w:r w:rsidRPr="00FF3D7C">
              <w:rPr>
                <w:rFonts w:cstheme="minorHAnsi"/>
              </w:rPr>
              <w:t>Lubię słuchać muzyki.</w:t>
            </w:r>
          </w:p>
        </w:tc>
        <w:tc>
          <w:tcPr>
            <w:tcW w:w="6044" w:type="dxa"/>
          </w:tcPr>
          <w:p w14:paraId="2430EF85" w14:textId="31D712AE" w:rsidR="00EB1D25" w:rsidRPr="00FF3D7C" w:rsidRDefault="001B7810" w:rsidP="00EB1D2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opowiedzieć o swoim hobby</w:t>
            </w:r>
            <w:r w:rsidRPr="00FF3D7C">
              <w:rPr>
                <w:rFonts w:cstheme="minorHAnsi"/>
              </w:rPr>
              <w:t>,</w:t>
            </w:r>
          </w:p>
          <w:p w14:paraId="04618F9F" w14:textId="1648EDC1" w:rsidR="00EB1D25" w:rsidRPr="00FF3D7C" w:rsidRDefault="001B7810" w:rsidP="00EB1D2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zapytać o zainteresowania innych</w:t>
            </w:r>
            <w:r w:rsidRPr="00FF3D7C">
              <w:rPr>
                <w:rFonts w:cstheme="minorHAnsi"/>
              </w:rPr>
              <w:t>,</w:t>
            </w:r>
          </w:p>
          <w:p w14:paraId="0A80341F" w14:textId="4F95F059" w:rsidR="00EB1D25" w:rsidRPr="00FF3D7C" w:rsidRDefault="001B7810" w:rsidP="00EB1D2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nazywać zajęcia ulubione i wykonywane mniej chętnie</w:t>
            </w:r>
            <w:r w:rsidRPr="00FF3D7C">
              <w:rPr>
                <w:rFonts w:cstheme="minorHAnsi"/>
              </w:rPr>
              <w:t>,</w:t>
            </w:r>
          </w:p>
          <w:p w14:paraId="735C4427" w14:textId="149AB56E" w:rsidR="00EB1D25" w:rsidRPr="00FF3D7C" w:rsidRDefault="001B7810" w:rsidP="00EB1D2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reagować werbalnie i niewerbalnie na polecenia nauczyciela</w:t>
            </w:r>
            <w:r w:rsidRPr="00FF3D7C">
              <w:rPr>
                <w:rFonts w:cstheme="minorHAnsi"/>
              </w:rPr>
              <w:t>,</w:t>
            </w:r>
          </w:p>
          <w:p w14:paraId="35AF8388" w14:textId="0E2EE760" w:rsidR="00EB1D25" w:rsidRPr="00FF3D7C" w:rsidRDefault="001B7810" w:rsidP="00EB1D2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przepisać proste wyrazy i zdania</w:t>
            </w:r>
          </w:p>
          <w:p w14:paraId="2955B985" w14:textId="70968DF1" w:rsidR="00EB1D25" w:rsidRPr="00FF3D7C" w:rsidRDefault="001B7810" w:rsidP="00EB1D2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EB1D25" w:rsidRPr="00FF3D7C">
              <w:rPr>
                <w:rFonts w:cstheme="minorHAnsi"/>
              </w:rPr>
              <w:t xml:space="preserve"> zaśpiewać piosenkę</w:t>
            </w:r>
          </w:p>
          <w:p w14:paraId="17C89172" w14:textId="77777777" w:rsidR="002A7781" w:rsidRPr="00FF3D7C" w:rsidRDefault="002A7781" w:rsidP="00D704EF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4807CB6" w14:textId="41250343" w:rsidR="002A7781" w:rsidRPr="00C4709C" w:rsidRDefault="00EB1D25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18, 19, 23</w:t>
            </w:r>
          </w:p>
        </w:tc>
        <w:tc>
          <w:tcPr>
            <w:tcW w:w="1075" w:type="dxa"/>
          </w:tcPr>
          <w:p w14:paraId="503D11BB" w14:textId="7FA811AA" w:rsidR="002A7781" w:rsidRPr="00C4709C" w:rsidRDefault="00EB1D25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24, 25</w:t>
            </w:r>
            <w:r w:rsidR="00D704EF">
              <w:rPr>
                <w:rFonts w:cstheme="minorHAnsi"/>
                <w:sz w:val="20"/>
                <w:szCs w:val="20"/>
              </w:rPr>
              <w:t>, 26, 27</w:t>
            </w:r>
          </w:p>
        </w:tc>
        <w:tc>
          <w:tcPr>
            <w:tcW w:w="1499" w:type="dxa"/>
          </w:tcPr>
          <w:p w14:paraId="29D4335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CC367A1" w14:textId="59F10BEC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F63499C" w14:textId="26F03B39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91CC409" w14:textId="22DE83FC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D7A10F2" w14:textId="4F4F89E9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396A8CDB" w14:textId="15654C9D" w:rsidR="00C61544" w:rsidRDefault="00C61544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7F6B6B1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6F86F3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3CFF97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CA2D5B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DEE059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F98D3B3" w14:textId="77777777" w:rsidR="002A7781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57F8E6B" w14:textId="77777777" w:rsidR="00BC41CE" w:rsidRDefault="00BC41CE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9874DC8" w14:textId="77777777" w:rsidR="00BC41CE" w:rsidRDefault="00BC41CE" w:rsidP="00BC41C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1DE14F0" w14:textId="25476633" w:rsidR="00BC41CE" w:rsidRPr="00C4709C" w:rsidRDefault="00BC41CE" w:rsidP="00C615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FC7FA9" w:rsidRPr="00C4709C" w14:paraId="57092E7F" w14:textId="77777777" w:rsidTr="002D60A5">
        <w:tc>
          <w:tcPr>
            <w:tcW w:w="1259" w:type="dxa"/>
          </w:tcPr>
          <w:p w14:paraId="42578A88" w14:textId="7A1CA317" w:rsidR="00FC7FA9" w:rsidRDefault="00FC7FA9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1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36A6CFB" w14:textId="2CA29A8F" w:rsidR="00FC7FA9" w:rsidRPr="00FF3D7C" w:rsidRDefault="00FC7FA9" w:rsidP="00FC7FA9">
            <w:pPr>
              <w:snapToGrid w:val="0"/>
              <w:rPr>
                <w:rFonts w:cstheme="minorHAnsi"/>
              </w:rPr>
            </w:pPr>
            <w:r w:rsidRPr="00FC7FA9">
              <w:rPr>
                <w:rFonts w:ascii="Calibri" w:hAnsi="Calibri" w:cs="Calibri"/>
              </w:rPr>
              <w:t xml:space="preserve">Wer </w:t>
            </w:r>
            <w:proofErr w:type="spellStart"/>
            <w:r w:rsidRPr="00FC7FA9">
              <w:rPr>
                <w:rFonts w:ascii="Calibri" w:hAnsi="Calibri" w:cs="Calibri"/>
              </w:rPr>
              <w:t>bist</w:t>
            </w:r>
            <w:proofErr w:type="spellEnd"/>
            <w:r w:rsidRPr="00FC7FA9">
              <w:rPr>
                <w:rFonts w:ascii="Calibri" w:hAnsi="Calibri" w:cs="Calibri"/>
              </w:rPr>
              <w:t xml:space="preserve"> </w:t>
            </w:r>
            <w:proofErr w:type="spellStart"/>
            <w:r w:rsidRPr="00FC7FA9">
              <w:rPr>
                <w:rFonts w:ascii="Calibri" w:hAnsi="Calibri" w:cs="Calibri"/>
              </w:rPr>
              <w:t>du</w:t>
            </w:r>
            <w:proofErr w:type="spellEnd"/>
            <w:r w:rsidRPr="00FC7FA9">
              <w:rPr>
                <w:rFonts w:ascii="Calibri" w:hAnsi="Calibri" w:cs="Calibri"/>
              </w:rPr>
              <w:t>?</w:t>
            </w:r>
            <w:r>
              <w:rPr>
                <w:rFonts w:ascii="Calibri" w:hAnsi="Calibri" w:cs="Calibri"/>
                <w:i/>
                <w:iCs/>
              </w:rPr>
              <w:t xml:space="preserve"> </w:t>
            </w:r>
            <w:r>
              <w:rPr>
                <w:rFonts w:ascii="Calibri" w:hAnsi="Calibri" w:cs="Calibri"/>
              </w:rPr>
              <w:t>Kto ty jesteś?</w:t>
            </w:r>
          </w:p>
        </w:tc>
        <w:tc>
          <w:tcPr>
            <w:tcW w:w="6044" w:type="dxa"/>
          </w:tcPr>
          <w:p w14:paraId="02747936" w14:textId="77777777" w:rsidR="00FC7FA9" w:rsidRDefault="001724C2" w:rsidP="00EB1D2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14E3B067" w14:textId="3C057E1C" w:rsidR="001724C2" w:rsidRPr="00FF3D7C" w:rsidRDefault="001724C2" w:rsidP="00EB1D2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 w:rsidR="00D704EF">
              <w:rPr>
                <w:rFonts w:cstheme="minorHAnsi"/>
              </w:rPr>
              <w:t>tworzyć własne wypowiedzi na podstawie tekstu piosenki</w:t>
            </w:r>
          </w:p>
        </w:tc>
        <w:tc>
          <w:tcPr>
            <w:tcW w:w="1426" w:type="dxa"/>
          </w:tcPr>
          <w:p w14:paraId="7DF32360" w14:textId="3E81041C" w:rsidR="00FC7FA9" w:rsidRPr="00C4709C" w:rsidRDefault="00F8200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</w:p>
        </w:tc>
        <w:tc>
          <w:tcPr>
            <w:tcW w:w="1075" w:type="dxa"/>
          </w:tcPr>
          <w:p w14:paraId="73A11069" w14:textId="6E36D7DC" w:rsidR="00FC7FA9" w:rsidRPr="00C4709C" w:rsidRDefault="009C14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</w:p>
        </w:tc>
        <w:tc>
          <w:tcPr>
            <w:tcW w:w="1499" w:type="dxa"/>
          </w:tcPr>
          <w:p w14:paraId="428BEDFE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D35F4F4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A02F9A6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F303A50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839BCD8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A0E83A2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4FF73C6" w14:textId="49DCBD89" w:rsidR="00FC7FA9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DF32E9" w:rsidRPr="00C4709C" w14:paraId="24B8AD80" w14:textId="77777777" w:rsidTr="002D60A5">
        <w:tc>
          <w:tcPr>
            <w:tcW w:w="1259" w:type="dxa"/>
          </w:tcPr>
          <w:p w14:paraId="437A0DC0" w14:textId="028188A2" w:rsidR="00DF32E9" w:rsidRPr="00C4709C" w:rsidRDefault="00D704E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C6E5D76" w14:textId="4D7BE737" w:rsidR="00DF32E9" w:rsidRPr="00FF3D7C" w:rsidRDefault="00EB1D25" w:rsidP="00EB1D2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Ich spiele gern. Wir spielen und üben.</w:t>
            </w:r>
            <w:r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Lubię się bawić. Uczymy się przez zabawy językowe.</w:t>
            </w:r>
          </w:p>
        </w:tc>
        <w:tc>
          <w:tcPr>
            <w:tcW w:w="6044" w:type="dxa"/>
          </w:tcPr>
          <w:p w14:paraId="1C53CF28" w14:textId="35D9DB77" w:rsidR="00EB1D25" w:rsidRPr="00FF3D7C" w:rsidRDefault="001B7810" w:rsidP="004D3D9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D3D90" w:rsidRPr="00FF3D7C">
              <w:rPr>
                <w:rFonts w:cstheme="minorHAnsi"/>
              </w:rPr>
              <w:t xml:space="preserve"> </w:t>
            </w:r>
            <w:r w:rsidR="00EB1D25" w:rsidRPr="00FF3D7C">
              <w:rPr>
                <w:rFonts w:cstheme="minorHAnsi"/>
              </w:rPr>
              <w:t>zadawać pytania i udzielać odpowiedzi</w:t>
            </w:r>
            <w:r w:rsidRPr="00FF3D7C">
              <w:rPr>
                <w:rFonts w:cstheme="minorHAnsi"/>
              </w:rPr>
              <w:t>,</w:t>
            </w:r>
          </w:p>
          <w:p w14:paraId="563F059A" w14:textId="050DDFAF" w:rsidR="00EB1D25" w:rsidRPr="00FF3D7C" w:rsidRDefault="001B7810" w:rsidP="004D3D9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D3D90" w:rsidRPr="00FF3D7C">
              <w:rPr>
                <w:rFonts w:cstheme="minorHAnsi"/>
              </w:rPr>
              <w:t xml:space="preserve"> </w:t>
            </w:r>
            <w:r w:rsidR="00EB1D25" w:rsidRPr="00FF3D7C">
              <w:rPr>
                <w:rFonts w:cstheme="minorHAnsi"/>
              </w:rPr>
              <w:t>tworzyć krótkie wypowiedzi</w:t>
            </w:r>
            <w:r w:rsidRPr="00FF3D7C">
              <w:rPr>
                <w:rFonts w:cstheme="minorHAnsi"/>
              </w:rPr>
              <w:t>,</w:t>
            </w:r>
          </w:p>
          <w:p w14:paraId="7104421E" w14:textId="004AE92A" w:rsidR="00DF32E9" w:rsidRPr="00FF3D7C" w:rsidRDefault="001B7810" w:rsidP="004D3D9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D3D90" w:rsidRPr="00FF3D7C">
              <w:rPr>
                <w:rFonts w:cstheme="minorHAnsi"/>
              </w:rPr>
              <w:t xml:space="preserve"> </w:t>
            </w:r>
            <w:r w:rsidR="00EB1D25" w:rsidRPr="00FF3D7C">
              <w:rPr>
                <w:rFonts w:cstheme="minorHAnsi"/>
              </w:rPr>
              <w:t>przedstawić pantomimę</w:t>
            </w:r>
            <w:r w:rsidR="004D3D90" w:rsidRPr="00FF3D7C">
              <w:rPr>
                <w:rFonts w:cstheme="minorHAnsi"/>
              </w:rPr>
              <w:t xml:space="preserve">, </w:t>
            </w:r>
            <w:r w:rsidR="00EB1D25" w:rsidRPr="00FF3D7C">
              <w:rPr>
                <w:rFonts w:cstheme="minorHAnsi"/>
              </w:rPr>
              <w:t xml:space="preserve">współpracować z </w:t>
            </w:r>
            <w:r w:rsidR="004D3D90" w:rsidRPr="00FF3D7C">
              <w:rPr>
                <w:rFonts w:cstheme="minorHAnsi"/>
              </w:rPr>
              <w:t>r</w:t>
            </w:r>
            <w:r w:rsidR="00EB1D25" w:rsidRPr="00FF3D7C">
              <w:rPr>
                <w:rFonts w:cstheme="minorHAnsi"/>
              </w:rPr>
              <w:t>ówieśnikami</w:t>
            </w:r>
          </w:p>
        </w:tc>
        <w:tc>
          <w:tcPr>
            <w:tcW w:w="1426" w:type="dxa"/>
          </w:tcPr>
          <w:p w14:paraId="4B697953" w14:textId="46A0CC1D" w:rsidR="00DF32E9" w:rsidRPr="00C4709C" w:rsidRDefault="004D3D90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20, 21</w:t>
            </w:r>
          </w:p>
        </w:tc>
        <w:tc>
          <w:tcPr>
            <w:tcW w:w="1075" w:type="dxa"/>
          </w:tcPr>
          <w:p w14:paraId="28604BE1" w14:textId="37A45AE5" w:rsidR="00DF32E9" w:rsidRPr="00C4709C" w:rsidRDefault="009C14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</w:p>
        </w:tc>
        <w:tc>
          <w:tcPr>
            <w:tcW w:w="1499" w:type="dxa"/>
          </w:tcPr>
          <w:p w14:paraId="0026D0B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C21AF4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34E3CD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B80EAA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BB8089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E2ECB4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439E3C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14BD1B4" w14:textId="6BE4E3FF" w:rsidR="00DF32E9" w:rsidRPr="00C4709C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D704EF" w:rsidRPr="00D704EF" w14:paraId="7AAA907A" w14:textId="77777777" w:rsidTr="002D60A5">
        <w:tc>
          <w:tcPr>
            <w:tcW w:w="1259" w:type="dxa"/>
          </w:tcPr>
          <w:p w14:paraId="19707103" w14:textId="5F0C810A" w:rsidR="00D704EF" w:rsidRDefault="00D704E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09AC469A" w14:textId="61ECCA7A" w:rsidR="00D704EF" w:rsidRPr="00D704EF" w:rsidRDefault="00D704EF" w:rsidP="00EB1D2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  <w:lang w:val="de-DE"/>
              </w:rPr>
              <w:t xml:space="preserve">Kinder haben ihre Hobbys. </w:t>
            </w:r>
            <w:r w:rsidRPr="00D704EF">
              <w:rPr>
                <w:rFonts w:cstheme="minorHAnsi"/>
              </w:rPr>
              <w:t>Czytamy teksty o zainteresowaniach d</w:t>
            </w:r>
            <w:r>
              <w:rPr>
                <w:rFonts w:cstheme="minorHAnsi"/>
              </w:rPr>
              <w:t>zieci.</w:t>
            </w:r>
          </w:p>
        </w:tc>
        <w:tc>
          <w:tcPr>
            <w:tcW w:w="6044" w:type="dxa"/>
          </w:tcPr>
          <w:p w14:paraId="2A52E6B5" w14:textId="77777777" w:rsidR="00D704EF" w:rsidRDefault="00D704EF" w:rsidP="004D3D9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przeczytać tekst,</w:t>
            </w:r>
          </w:p>
          <w:p w14:paraId="311D3280" w14:textId="25D4C9DA" w:rsidR="00D704EF" w:rsidRPr="00D704EF" w:rsidRDefault="00D704EF" w:rsidP="004D3D9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informacje w tekście</w:t>
            </w:r>
          </w:p>
        </w:tc>
        <w:tc>
          <w:tcPr>
            <w:tcW w:w="1426" w:type="dxa"/>
          </w:tcPr>
          <w:p w14:paraId="482726F3" w14:textId="77777777" w:rsidR="00D704EF" w:rsidRPr="00D704EF" w:rsidRDefault="00D704E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10E18F0" w14:textId="3362E34B" w:rsidR="00D704EF" w:rsidRPr="00D704EF" w:rsidRDefault="00D704E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33,34</w:t>
            </w:r>
          </w:p>
        </w:tc>
        <w:tc>
          <w:tcPr>
            <w:tcW w:w="1499" w:type="dxa"/>
          </w:tcPr>
          <w:p w14:paraId="4E919E95" w14:textId="77777777" w:rsidR="00D704EF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E1C5C96" w14:textId="77777777" w:rsidR="009C14D7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6FD2C23" w14:textId="77777777" w:rsidR="009C14D7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F30A5DE" w14:textId="77777777" w:rsidR="009C14D7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7C025DA" w14:textId="77777777" w:rsidR="009C14D7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B788ED8" w14:textId="77777777" w:rsidR="009C14D7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4DF6ECD" w14:textId="095673CB" w:rsidR="009C14D7" w:rsidRPr="00D704EF" w:rsidRDefault="009C14D7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63782D" w:rsidRPr="00C4709C" w14:paraId="1F7CBC9E" w14:textId="77777777" w:rsidTr="002D60A5">
        <w:tc>
          <w:tcPr>
            <w:tcW w:w="1259" w:type="dxa"/>
          </w:tcPr>
          <w:p w14:paraId="35527559" w14:textId="2C62C894" w:rsidR="0063782D" w:rsidRPr="00C4709C" w:rsidRDefault="00D704EF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76CA542" w14:textId="7A347940" w:rsidR="0063782D" w:rsidRPr="00FF3D7C" w:rsidRDefault="004D3D90" w:rsidP="004D3D9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Scherz-Zoo und Humor-Labor.</w:t>
            </w:r>
            <w:r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Wesołe zoo i komiks</w:t>
            </w:r>
          </w:p>
        </w:tc>
        <w:tc>
          <w:tcPr>
            <w:tcW w:w="6044" w:type="dxa"/>
          </w:tcPr>
          <w:p w14:paraId="5F772BE9" w14:textId="63790BF3" w:rsidR="00264BE7" w:rsidRPr="00FF3D7C" w:rsidRDefault="001B7810" w:rsidP="00264BE7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</w:t>
            </w:r>
            <w:r w:rsidR="004D3D90" w:rsidRPr="00FF3D7C">
              <w:rPr>
                <w:rFonts w:cstheme="minorHAnsi"/>
              </w:rPr>
              <w:t>czytać ze zrozumieniem wyrazy</w:t>
            </w:r>
            <w:r w:rsidR="00264BE7" w:rsidRPr="00FF3D7C">
              <w:rPr>
                <w:rFonts w:cstheme="minorHAnsi"/>
              </w:rPr>
              <w:t xml:space="preserve"> </w:t>
            </w:r>
            <w:r w:rsidR="004D3D90" w:rsidRPr="00FF3D7C">
              <w:rPr>
                <w:rFonts w:cstheme="minorHAnsi"/>
              </w:rPr>
              <w:t>i proste zdania na temat zwierząt</w:t>
            </w:r>
            <w:r w:rsidR="000A4099" w:rsidRPr="00FF3D7C">
              <w:rPr>
                <w:rFonts w:cstheme="minorHAnsi"/>
              </w:rPr>
              <w:t>,</w:t>
            </w:r>
          </w:p>
          <w:p w14:paraId="4AE5E40D" w14:textId="79235CF6" w:rsidR="004D3D90" w:rsidRPr="00FF3D7C" w:rsidRDefault="001B7810" w:rsidP="00264BE7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4D3D90" w:rsidRPr="00FF3D7C">
              <w:rPr>
                <w:rFonts w:cstheme="minorHAnsi"/>
              </w:rPr>
              <w:t>zrozumie</w:t>
            </w:r>
            <w:r w:rsidRPr="00FF3D7C">
              <w:rPr>
                <w:rFonts w:cstheme="minorHAnsi"/>
              </w:rPr>
              <w:t>ć</w:t>
            </w:r>
            <w:r w:rsidR="004D3D90" w:rsidRPr="00FF3D7C">
              <w:rPr>
                <w:rFonts w:cstheme="minorHAnsi"/>
              </w:rPr>
              <w:t xml:space="preserve"> sens historyjki obrazkowej</w:t>
            </w:r>
            <w:r w:rsidR="000A4099" w:rsidRPr="00FF3D7C">
              <w:rPr>
                <w:rFonts w:cstheme="minorHAnsi"/>
              </w:rPr>
              <w:t>,</w:t>
            </w:r>
          </w:p>
          <w:p w14:paraId="706AA62E" w14:textId="3FC5ABE3" w:rsidR="004D3D90" w:rsidRPr="00FF3D7C" w:rsidRDefault="001B7810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4D3D90" w:rsidRPr="00FF3D7C">
              <w:rPr>
                <w:rFonts w:cstheme="minorHAnsi"/>
              </w:rPr>
              <w:t>odgrywa</w:t>
            </w:r>
            <w:r w:rsidRPr="00FF3D7C">
              <w:rPr>
                <w:rFonts w:cstheme="minorHAnsi"/>
              </w:rPr>
              <w:t>ć</w:t>
            </w:r>
            <w:r w:rsidR="004D3D90" w:rsidRPr="00FF3D7C">
              <w:rPr>
                <w:rFonts w:cstheme="minorHAnsi"/>
              </w:rPr>
              <w:t xml:space="preserve"> scenki na podstawie komiksu</w:t>
            </w:r>
            <w:r w:rsidR="000A4099" w:rsidRPr="00FF3D7C">
              <w:rPr>
                <w:rFonts w:cstheme="minorHAnsi"/>
              </w:rPr>
              <w:t>,</w:t>
            </w:r>
          </w:p>
          <w:p w14:paraId="46761C49" w14:textId="082BF800" w:rsidR="004D3D90" w:rsidRPr="00FF3D7C" w:rsidRDefault="001B7810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</w:t>
            </w:r>
            <w:r w:rsidR="004D3D90" w:rsidRPr="00FF3D7C">
              <w:rPr>
                <w:rFonts w:cstheme="minorHAnsi"/>
              </w:rPr>
              <w:t>przedstawi</w:t>
            </w:r>
            <w:r w:rsidR="00264BE7" w:rsidRPr="00FF3D7C">
              <w:rPr>
                <w:rFonts w:cstheme="minorHAnsi"/>
              </w:rPr>
              <w:t>a</w:t>
            </w:r>
            <w:r w:rsidRPr="00FF3D7C">
              <w:rPr>
                <w:rFonts w:cstheme="minorHAnsi"/>
              </w:rPr>
              <w:t>ć</w:t>
            </w:r>
            <w:r w:rsidR="004D3D90" w:rsidRPr="00FF3D7C">
              <w:rPr>
                <w:rFonts w:cstheme="minorHAnsi"/>
              </w:rPr>
              <w:t xml:space="preserve"> treść komiksu</w:t>
            </w:r>
            <w:r w:rsidR="000A4099" w:rsidRPr="00FF3D7C">
              <w:rPr>
                <w:rFonts w:cstheme="minorHAnsi"/>
              </w:rPr>
              <w:t>,</w:t>
            </w:r>
          </w:p>
          <w:p w14:paraId="5E0CAB38" w14:textId="19D5D30C" w:rsidR="0063782D" w:rsidRPr="00FF3D7C" w:rsidRDefault="001B7810" w:rsidP="004D3D9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</w:t>
            </w:r>
            <w:r w:rsidR="004D3D90" w:rsidRPr="00FF3D7C">
              <w:rPr>
                <w:rFonts w:cstheme="minorHAnsi"/>
              </w:rPr>
              <w:t>wykonać plakat informujący o własnym hobby</w:t>
            </w:r>
          </w:p>
        </w:tc>
        <w:tc>
          <w:tcPr>
            <w:tcW w:w="1426" w:type="dxa"/>
          </w:tcPr>
          <w:p w14:paraId="27115FCF" w14:textId="392B9ABF" w:rsidR="0063782D" w:rsidRPr="00C4709C" w:rsidRDefault="00264BE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22, 24, 25</w:t>
            </w:r>
          </w:p>
        </w:tc>
        <w:tc>
          <w:tcPr>
            <w:tcW w:w="1075" w:type="dxa"/>
          </w:tcPr>
          <w:p w14:paraId="60954138" w14:textId="19529588" w:rsidR="0063782D" w:rsidRPr="00C4709C" w:rsidRDefault="00264BE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35</w:t>
            </w:r>
          </w:p>
        </w:tc>
        <w:tc>
          <w:tcPr>
            <w:tcW w:w="1499" w:type="dxa"/>
          </w:tcPr>
          <w:p w14:paraId="470B943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241CF15" w14:textId="1D5BB6F5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2869750" w14:textId="5DD46259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7CDEAD7" w14:textId="411FBD5F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1B22EF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BBFDD5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A9B543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3FB3E6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896405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506D4F4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46BDAA5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8AFA1D0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8F3E3F3" w14:textId="64DF9967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50F0B631" w14:textId="77777777" w:rsidTr="002D60A5">
        <w:tc>
          <w:tcPr>
            <w:tcW w:w="1259" w:type="dxa"/>
          </w:tcPr>
          <w:p w14:paraId="1673EAD8" w14:textId="6988A437" w:rsidR="002D60A5" w:rsidRPr="00C4709C" w:rsidRDefault="00D704EF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9368B2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7805257A" w14:textId="412DF343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1ADA34FF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402FE471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085B99AC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3D230E10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87B9E52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3975AA4C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212FED9" w14:textId="75068273" w:rsidR="002D60A5" w:rsidRPr="00C4709C" w:rsidRDefault="00D704EF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37</w:t>
            </w:r>
          </w:p>
        </w:tc>
        <w:tc>
          <w:tcPr>
            <w:tcW w:w="1499" w:type="dxa"/>
          </w:tcPr>
          <w:p w14:paraId="04DF4698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4A3F35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0BAF3F9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2E671B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23653D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93C5C6B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BB2369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EE4D76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DC7B17B" w14:textId="3C2986FB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2.13)</w:t>
            </w:r>
          </w:p>
        </w:tc>
      </w:tr>
      <w:tr w:rsidR="005462E7" w:rsidRPr="00247565" w14:paraId="4EC66E2A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513FDD90" w14:textId="679220B3" w:rsidR="005462E7" w:rsidRDefault="005462E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>Lektion 3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Zum Geburtstag viel Gl</w:t>
            </w:r>
            <w:r w:rsid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ück!</w:t>
            </w:r>
          </w:p>
          <w:p w14:paraId="3D7F1146" w14:textId="07BBF8AE" w:rsidR="00152CC2" w:rsidRPr="00152CC2" w:rsidRDefault="00152CC2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2E7" w:rsidRPr="00C4709C" w14:paraId="39AA6A70" w14:textId="77777777" w:rsidTr="002D60A5">
        <w:tc>
          <w:tcPr>
            <w:tcW w:w="1259" w:type="dxa"/>
          </w:tcPr>
          <w:p w14:paraId="5F3A5AAC" w14:textId="325946E0" w:rsidR="005462E7" w:rsidRPr="00C4709C" w:rsidRDefault="002A778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4709C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9368B2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CB571F1" w14:textId="4CD4E7D8" w:rsidR="005462E7" w:rsidRPr="00FF3D7C" w:rsidRDefault="00264BE7" w:rsidP="00264BE7">
            <w:pPr>
              <w:snapToGrid w:val="0"/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Zum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Geburtstag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viel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Glück</w:t>
            </w:r>
            <w:proofErr w:type="spellEnd"/>
            <w:r w:rsidRPr="00FF3D7C">
              <w:rPr>
                <w:rFonts w:cstheme="minorHAnsi"/>
              </w:rPr>
              <w:t>!</w:t>
            </w:r>
            <w:r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Wszystkiego najlepszego z okazji urodzin!</w:t>
            </w:r>
          </w:p>
        </w:tc>
        <w:tc>
          <w:tcPr>
            <w:tcW w:w="6044" w:type="dxa"/>
          </w:tcPr>
          <w:p w14:paraId="3EC9A50A" w14:textId="73ADE1C2" w:rsidR="00264BE7" w:rsidRPr="00FF3D7C" w:rsidRDefault="00671DB6" w:rsidP="00264BE7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składać życzenia urodzinowe</w:t>
            </w:r>
            <w:r w:rsidRPr="00FF3D7C">
              <w:rPr>
                <w:rFonts w:cstheme="minorHAnsi"/>
              </w:rPr>
              <w:t>,</w:t>
            </w:r>
          </w:p>
          <w:p w14:paraId="58CD3C4F" w14:textId="2C38A7A4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nazywać prezenty</w:t>
            </w:r>
            <w:r w:rsidRPr="00FF3D7C">
              <w:rPr>
                <w:rFonts w:cstheme="minorHAnsi"/>
              </w:rPr>
              <w:t>,</w:t>
            </w:r>
          </w:p>
          <w:p w14:paraId="548F8E12" w14:textId="0313BD70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opisywać prezenty</w:t>
            </w:r>
            <w:r w:rsidRPr="00FF3D7C">
              <w:rPr>
                <w:rFonts w:cstheme="minorHAnsi"/>
              </w:rPr>
              <w:t>,</w:t>
            </w:r>
          </w:p>
          <w:p w14:paraId="224A2D8B" w14:textId="5FAEE7C8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wyrazić zadowolenie</w:t>
            </w:r>
            <w:r w:rsidRPr="00FF3D7C">
              <w:rPr>
                <w:rFonts w:cstheme="minorHAnsi"/>
              </w:rPr>
              <w:t>,</w:t>
            </w:r>
          </w:p>
          <w:p w14:paraId="12C201A5" w14:textId="1BE6BEBC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dziękować</w:t>
            </w:r>
            <w:r w:rsidRPr="00FF3D7C">
              <w:rPr>
                <w:rFonts w:cstheme="minorHAnsi"/>
              </w:rPr>
              <w:t>,</w:t>
            </w:r>
          </w:p>
          <w:p w14:paraId="39D95DB5" w14:textId="57587696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recytować rymowanki z przymiotnikami – rap</w:t>
            </w:r>
            <w:r w:rsidRPr="00FF3D7C">
              <w:rPr>
                <w:rFonts w:cstheme="minorHAnsi"/>
              </w:rPr>
              <w:t>,</w:t>
            </w:r>
          </w:p>
          <w:p w14:paraId="62ECC0DE" w14:textId="60FE82B0" w:rsidR="00264BE7" w:rsidRPr="00FF3D7C" w:rsidRDefault="00671DB6" w:rsidP="00264BE7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264BE7" w:rsidRPr="00FF3D7C">
              <w:rPr>
                <w:rFonts w:cstheme="minorHAnsi"/>
              </w:rPr>
              <w:t xml:space="preserve"> pisać proste zdania</w:t>
            </w:r>
            <w:r w:rsidRPr="00FF3D7C">
              <w:rPr>
                <w:rFonts w:cstheme="minorHAnsi"/>
              </w:rPr>
              <w:t>,</w:t>
            </w:r>
          </w:p>
          <w:p w14:paraId="37E11540" w14:textId="77777777" w:rsidR="005462E7" w:rsidRPr="00FF3D7C" w:rsidRDefault="005462E7" w:rsidP="002B57CC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50F904E7" w14:textId="48452D61" w:rsidR="005462E7" w:rsidRPr="00C4709C" w:rsidRDefault="00264BE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26, 27</w:t>
            </w:r>
          </w:p>
        </w:tc>
        <w:tc>
          <w:tcPr>
            <w:tcW w:w="1075" w:type="dxa"/>
          </w:tcPr>
          <w:p w14:paraId="7C3DE4C9" w14:textId="393437A3" w:rsidR="005462E7" w:rsidRPr="00C4709C" w:rsidRDefault="00264BE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38, 39, 40</w:t>
            </w:r>
          </w:p>
        </w:tc>
        <w:tc>
          <w:tcPr>
            <w:tcW w:w="1499" w:type="dxa"/>
          </w:tcPr>
          <w:p w14:paraId="2EC42EB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74099DD" w14:textId="79B0CCD6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EAF1A18" w14:textId="3FB6765B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5E7622A" w14:textId="685F5DDB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DA097B1" w14:textId="27DBB85F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333CCF08" w14:textId="0E9973F0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445B916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07E5AEE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1748EC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F95D8C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2AA59D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B511AA4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D7EEF2C" w14:textId="2FA59848" w:rsidR="00B77AAF" w:rsidRPr="00C4709C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1724C2" w:rsidRPr="00C4709C" w14:paraId="1ED1A4D7" w14:textId="77777777" w:rsidTr="002D60A5">
        <w:tc>
          <w:tcPr>
            <w:tcW w:w="1259" w:type="dxa"/>
          </w:tcPr>
          <w:p w14:paraId="0447F7D2" w14:textId="0B5FF8B4" w:rsidR="001724C2" w:rsidRPr="00C4709C" w:rsidRDefault="009368B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17.</w:t>
            </w:r>
          </w:p>
        </w:tc>
        <w:tc>
          <w:tcPr>
            <w:tcW w:w="4085" w:type="dxa"/>
          </w:tcPr>
          <w:p w14:paraId="57FAF72C" w14:textId="7379E6EE" w:rsidR="001724C2" w:rsidRPr="00FF3D7C" w:rsidRDefault="009368B2" w:rsidP="002B57CC">
            <w:pPr>
              <w:snapToGrid w:val="0"/>
              <w:rPr>
                <w:rFonts w:cstheme="minorHAnsi"/>
              </w:rPr>
            </w:pPr>
            <w:proofErr w:type="spellStart"/>
            <w:r w:rsidRPr="002B57CC">
              <w:rPr>
                <w:rFonts w:ascii="Calibri" w:hAnsi="Calibri" w:cs="Calibri"/>
              </w:rPr>
              <w:t>Hipp</w:t>
            </w:r>
            <w:proofErr w:type="spellEnd"/>
            <w:r w:rsidRPr="002B57CC">
              <w:rPr>
                <w:rFonts w:ascii="Calibri" w:hAnsi="Calibri" w:cs="Calibri"/>
              </w:rPr>
              <w:t xml:space="preserve">, </w:t>
            </w:r>
            <w:proofErr w:type="spellStart"/>
            <w:r w:rsidRPr="002B57CC">
              <w:rPr>
                <w:rFonts w:ascii="Calibri" w:hAnsi="Calibri" w:cs="Calibri"/>
              </w:rPr>
              <w:t>hipp</w:t>
            </w:r>
            <w:proofErr w:type="spellEnd"/>
            <w:r w:rsidRPr="002B57CC">
              <w:rPr>
                <w:rFonts w:ascii="Calibri" w:hAnsi="Calibri" w:cs="Calibri"/>
              </w:rPr>
              <w:t>, hurra</w:t>
            </w:r>
            <w:r w:rsidR="002B57CC">
              <w:rPr>
                <w:rFonts w:ascii="Calibri" w:hAnsi="Calibri" w:cs="Calibri"/>
              </w:rPr>
              <w:t xml:space="preserve">. </w:t>
            </w:r>
            <w:r>
              <w:rPr>
                <w:rFonts w:ascii="Calibri" w:hAnsi="Calibri" w:cs="Calibri"/>
              </w:rPr>
              <w:t>Hip, hip, hurra - piosenka</w:t>
            </w:r>
          </w:p>
        </w:tc>
        <w:tc>
          <w:tcPr>
            <w:tcW w:w="6044" w:type="dxa"/>
          </w:tcPr>
          <w:p w14:paraId="4E6D4C35" w14:textId="77777777" w:rsidR="001724C2" w:rsidRDefault="001724C2" w:rsidP="00264BE7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51E9428D" w14:textId="5EB10622" w:rsidR="009368B2" w:rsidRPr="00FF3D7C" w:rsidRDefault="009368B2" w:rsidP="00264BE7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- znaleźć w tekście </w:t>
            </w:r>
            <w:r w:rsidR="002B57CC">
              <w:rPr>
                <w:rFonts w:cstheme="minorHAnsi"/>
              </w:rPr>
              <w:t xml:space="preserve">określone </w:t>
            </w:r>
            <w:r>
              <w:rPr>
                <w:rFonts w:cstheme="minorHAnsi"/>
              </w:rPr>
              <w:t>informacje</w:t>
            </w:r>
          </w:p>
        </w:tc>
        <w:tc>
          <w:tcPr>
            <w:tcW w:w="1426" w:type="dxa"/>
          </w:tcPr>
          <w:p w14:paraId="7CAB06D1" w14:textId="2D93FEAF" w:rsidR="001724C2" w:rsidRPr="00C4709C" w:rsidRDefault="009368B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</w:p>
        </w:tc>
        <w:tc>
          <w:tcPr>
            <w:tcW w:w="1075" w:type="dxa"/>
          </w:tcPr>
          <w:p w14:paraId="483179D5" w14:textId="4EF0B62F" w:rsidR="001724C2" w:rsidRPr="00C4709C" w:rsidRDefault="009368B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</w:t>
            </w:r>
          </w:p>
        </w:tc>
        <w:tc>
          <w:tcPr>
            <w:tcW w:w="1499" w:type="dxa"/>
          </w:tcPr>
          <w:p w14:paraId="6BAD9D1A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E70D5D8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49C8B2C8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37F917A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FCC199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E9BE0F9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D1BCE9A" w14:textId="1D129ADC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02E8CAD6" w14:textId="77777777" w:rsidTr="002D60A5">
        <w:tc>
          <w:tcPr>
            <w:tcW w:w="1259" w:type="dxa"/>
          </w:tcPr>
          <w:p w14:paraId="74F78A70" w14:textId="796B39E0" w:rsidR="005462E7" w:rsidRPr="00C4709C" w:rsidRDefault="002A778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C4709C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2B57CC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786F035" w14:textId="7DE49A77" w:rsidR="005462E7" w:rsidRPr="00FF3D7C" w:rsidRDefault="00A57D71" w:rsidP="00A57D71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Das ist ein Teddy. – Wir spielen und üben.</w:t>
            </w:r>
            <w:r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To jest miś – Uczymy się przez zabawy językowe.</w:t>
            </w:r>
          </w:p>
        </w:tc>
        <w:tc>
          <w:tcPr>
            <w:tcW w:w="6044" w:type="dxa"/>
          </w:tcPr>
          <w:p w14:paraId="54195B6E" w14:textId="661C5A51" w:rsidR="00A57D71" w:rsidRPr="00FF3D7C" w:rsidRDefault="003D77FC" w:rsidP="00A57D71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57D71" w:rsidRPr="00FF3D7C">
              <w:rPr>
                <w:rFonts w:cstheme="minorHAnsi"/>
              </w:rPr>
              <w:t xml:space="preserve"> nazywać wybrane prezenty i zabawki</w:t>
            </w:r>
            <w:r w:rsidR="00887F2F" w:rsidRPr="00FF3D7C">
              <w:rPr>
                <w:rFonts w:cstheme="minorHAnsi"/>
              </w:rPr>
              <w:t>,</w:t>
            </w:r>
          </w:p>
          <w:p w14:paraId="6BD56133" w14:textId="082F2879" w:rsidR="00A57D71" w:rsidRPr="00FF3D7C" w:rsidRDefault="00887F2F" w:rsidP="00A57D71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- </w:t>
            </w:r>
            <w:r w:rsidR="00A57D71" w:rsidRPr="00FF3D7C">
              <w:rPr>
                <w:rFonts w:cstheme="minorHAnsi"/>
              </w:rPr>
              <w:t>opisywać prezenty</w:t>
            </w:r>
            <w:r w:rsidRPr="00FF3D7C">
              <w:rPr>
                <w:rFonts w:cstheme="minorHAnsi"/>
              </w:rPr>
              <w:t>,</w:t>
            </w:r>
          </w:p>
          <w:p w14:paraId="6EBA1577" w14:textId="1621C5E5" w:rsidR="005462E7" w:rsidRPr="00FF3D7C" w:rsidRDefault="00887F2F" w:rsidP="00A57D71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57D71" w:rsidRPr="00FF3D7C">
              <w:rPr>
                <w:rFonts w:cstheme="minorHAnsi"/>
              </w:rPr>
              <w:t xml:space="preserve"> współpracować z rówieśnikami</w:t>
            </w:r>
          </w:p>
        </w:tc>
        <w:tc>
          <w:tcPr>
            <w:tcW w:w="1426" w:type="dxa"/>
          </w:tcPr>
          <w:p w14:paraId="73D66BDD" w14:textId="6525C25B" w:rsidR="005462E7" w:rsidRPr="00C4709C" w:rsidRDefault="00A57D71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28, 29</w:t>
            </w:r>
          </w:p>
        </w:tc>
        <w:tc>
          <w:tcPr>
            <w:tcW w:w="1075" w:type="dxa"/>
          </w:tcPr>
          <w:p w14:paraId="03F50463" w14:textId="33C65EF0" w:rsidR="005462E7" w:rsidRPr="00C4709C" w:rsidRDefault="00A57D71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41, 42</w:t>
            </w:r>
          </w:p>
        </w:tc>
        <w:tc>
          <w:tcPr>
            <w:tcW w:w="1499" w:type="dxa"/>
          </w:tcPr>
          <w:p w14:paraId="74AC993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C800185" w14:textId="3001776F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34FAE79" w14:textId="12E10DBE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ED8F96E" w14:textId="26DDF45A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5C71A1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723FD45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5C2099D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FF7973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86FED6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8891AD5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69B5EA42" w14:textId="50BD7D3E" w:rsidR="00B77AAF" w:rsidRPr="00C4709C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2B57CC" w:rsidRPr="002B57CC" w14:paraId="37F2416B" w14:textId="77777777" w:rsidTr="002D60A5">
        <w:tc>
          <w:tcPr>
            <w:tcW w:w="1259" w:type="dxa"/>
          </w:tcPr>
          <w:p w14:paraId="19F3B847" w14:textId="77564775" w:rsidR="002B57CC" w:rsidRPr="00C4709C" w:rsidRDefault="002B57C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4085" w:type="dxa"/>
          </w:tcPr>
          <w:p w14:paraId="35F13304" w14:textId="4E5D9627" w:rsidR="002B57CC" w:rsidRPr="00FF3D7C" w:rsidRDefault="002B57CC" w:rsidP="00A57D71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Wir basteln ein Buch. </w:t>
            </w:r>
            <w:proofErr w:type="spellStart"/>
            <w:r>
              <w:rPr>
                <w:rFonts w:cstheme="minorHAnsi"/>
                <w:lang w:val="de-DE"/>
              </w:rPr>
              <w:t>Tworzymy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własne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książeczki</w:t>
            </w:r>
            <w:proofErr w:type="spellEnd"/>
            <w:r>
              <w:rPr>
                <w:rFonts w:cstheme="minorHAnsi"/>
                <w:lang w:val="de-DE"/>
              </w:rPr>
              <w:t>.</w:t>
            </w:r>
          </w:p>
        </w:tc>
        <w:tc>
          <w:tcPr>
            <w:tcW w:w="6044" w:type="dxa"/>
          </w:tcPr>
          <w:p w14:paraId="2ECDA2E5" w14:textId="77777777" w:rsidR="002B57CC" w:rsidRDefault="002B57CC" w:rsidP="00A57D71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czytać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zrozumieniem</w:t>
            </w:r>
            <w:proofErr w:type="spellEnd"/>
            <w:r>
              <w:rPr>
                <w:rFonts w:cstheme="minorHAnsi"/>
                <w:lang w:val="de-DE"/>
              </w:rPr>
              <w:t>,</w:t>
            </w:r>
          </w:p>
          <w:p w14:paraId="013EF547" w14:textId="5F9D6BF6" w:rsidR="002B57CC" w:rsidRPr="002B57CC" w:rsidRDefault="002B57CC" w:rsidP="00A57D71">
            <w:pPr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- </w:t>
            </w:r>
            <w:proofErr w:type="spellStart"/>
            <w:r>
              <w:rPr>
                <w:rFonts w:cstheme="minorHAnsi"/>
                <w:lang w:val="de-DE"/>
              </w:rPr>
              <w:t>dopasować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tekst</w:t>
            </w:r>
            <w:proofErr w:type="spellEnd"/>
            <w:r>
              <w:rPr>
                <w:rFonts w:cstheme="minorHAnsi"/>
                <w:lang w:val="de-DE"/>
              </w:rPr>
              <w:t xml:space="preserve"> do </w:t>
            </w:r>
            <w:proofErr w:type="spellStart"/>
            <w:r>
              <w:rPr>
                <w:rFonts w:cstheme="minorHAnsi"/>
                <w:lang w:val="de-DE"/>
              </w:rPr>
              <w:t>obrazka</w:t>
            </w:r>
            <w:proofErr w:type="spellEnd"/>
          </w:p>
        </w:tc>
        <w:tc>
          <w:tcPr>
            <w:tcW w:w="1426" w:type="dxa"/>
          </w:tcPr>
          <w:p w14:paraId="67544995" w14:textId="77777777" w:rsidR="002B57CC" w:rsidRPr="002B57CC" w:rsidRDefault="002B57CC">
            <w:pPr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075" w:type="dxa"/>
          </w:tcPr>
          <w:p w14:paraId="2797BA17" w14:textId="1D9B7590" w:rsidR="002B57CC" w:rsidRPr="002B57CC" w:rsidRDefault="002B57CC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43, 44</w:t>
            </w:r>
          </w:p>
        </w:tc>
        <w:tc>
          <w:tcPr>
            <w:tcW w:w="1499" w:type="dxa"/>
          </w:tcPr>
          <w:p w14:paraId="615E66F6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1.1)</w:t>
            </w:r>
          </w:p>
          <w:p w14:paraId="03496207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2.2)</w:t>
            </w:r>
          </w:p>
          <w:p w14:paraId="4744A915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2.3)</w:t>
            </w:r>
          </w:p>
          <w:p w14:paraId="70D93B70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2.9)</w:t>
            </w:r>
          </w:p>
          <w:p w14:paraId="6C218E51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2.13)</w:t>
            </w:r>
          </w:p>
          <w:p w14:paraId="70049182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3.1)</w:t>
            </w:r>
          </w:p>
          <w:p w14:paraId="2B5715D9" w14:textId="77777777" w:rsid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3.2)</w:t>
            </w:r>
          </w:p>
          <w:p w14:paraId="02CAC4F3" w14:textId="628E425D" w:rsidR="002B57CC" w:rsidRPr="002B57CC" w:rsidRDefault="002B57CC" w:rsidP="00DF6F49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3.3)</w:t>
            </w:r>
          </w:p>
        </w:tc>
      </w:tr>
      <w:tr w:rsidR="0063782D" w:rsidRPr="00C4709C" w14:paraId="24EFA12B" w14:textId="77777777" w:rsidTr="002D60A5">
        <w:tc>
          <w:tcPr>
            <w:tcW w:w="1259" w:type="dxa"/>
          </w:tcPr>
          <w:p w14:paraId="79157BD4" w14:textId="3254AAFA" w:rsidR="0063782D" w:rsidRPr="00C4709C" w:rsidRDefault="002B57CC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20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483C7844" w14:textId="421D5BCD" w:rsidR="0063782D" w:rsidRPr="00FF3D7C" w:rsidRDefault="00281050" w:rsidP="00281050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Spielsachen und Spielsachen.</w:t>
            </w:r>
            <w:r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</w:p>
        </w:tc>
        <w:tc>
          <w:tcPr>
            <w:tcW w:w="6044" w:type="dxa"/>
          </w:tcPr>
          <w:p w14:paraId="3515E510" w14:textId="0C211031" w:rsidR="00281050" w:rsidRPr="00FF3D7C" w:rsidRDefault="00291F4A" w:rsidP="00452FE6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52FE6" w:rsidRPr="00FF3D7C">
              <w:rPr>
                <w:rFonts w:cstheme="minorHAnsi"/>
              </w:rPr>
              <w:t xml:space="preserve"> c</w:t>
            </w:r>
            <w:r w:rsidR="00281050" w:rsidRPr="00FF3D7C">
              <w:rPr>
                <w:rFonts w:cstheme="minorHAnsi"/>
              </w:rPr>
              <w:t>zytać ze zrozumieniem wyrazy i proste zdania na temat kota</w:t>
            </w:r>
            <w:r w:rsidRPr="00FF3D7C">
              <w:rPr>
                <w:rFonts w:cstheme="minorHAnsi"/>
              </w:rPr>
              <w:t>,</w:t>
            </w:r>
          </w:p>
          <w:p w14:paraId="24016770" w14:textId="49BB84FB" w:rsidR="00281050" w:rsidRPr="00FF3D7C" w:rsidRDefault="00291F4A" w:rsidP="00452FE6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52FE6" w:rsidRPr="00FF3D7C">
              <w:rPr>
                <w:rFonts w:cstheme="minorHAnsi"/>
              </w:rPr>
              <w:t xml:space="preserve"> </w:t>
            </w:r>
            <w:r w:rsidR="00281050" w:rsidRPr="00FF3D7C">
              <w:rPr>
                <w:rFonts w:cstheme="minorHAnsi"/>
              </w:rPr>
              <w:t>odgrywać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52DE931B" w14:textId="39E97B35" w:rsidR="0063782D" w:rsidRPr="00FF3D7C" w:rsidRDefault="00291F4A" w:rsidP="0028105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452FE6" w:rsidRPr="00FF3D7C">
              <w:rPr>
                <w:rFonts w:cstheme="minorHAnsi"/>
              </w:rPr>
              <w:t xml:space="preserve"> </w:t>
            </w:r>
            <w:r w:rsidR="00281050" w:rsidRPr="00FF3D7C">
              <w:rPr>
                <w:rFonts w:cstheme="minorHAnsi"/>
              </w:rPr>
              <w:t>przedstawić treść komiksu</w:t>
            </w:r>
          </w:p>
        </w:tc>
        <w:tc>
          <w:tcPr>
            <w:tcW w:w="1426" w:type="dxa"/>
          </w:tcPr>
          <w:p w14:paraId="3FBE5ACF" w14:textId="0C88EAF4" w:rsidR="0063782D" w:rsidRPr="00C4709C" w:rsidRDefault="00281050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30, 32, 33</w:t>
            </w:r>
          </w:p>
        </w:tc>
        <w:tc>
          <w:tcPr>
            <w:tcW w:w="1075" w:type="dxa"/>
          </w:tcPr>
          <w:p w14:paraId="04AE958A" w14:textId="77777777" w:rsidR="0063782D" w:rsidRPr="00C4709C" w:rsidRDefault="0063782D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0CD113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61AF640" w14:textId="7ECFC12B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332859C" w14:textId="0FC5F95D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8FC260C" w14:textId="4961DE4B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365CBB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3451CD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D7083E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08205C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7252FC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8E1F72E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FD46DDD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03877C13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8AB768C" w14:textId="7FAF8EA2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5D167792" w14:textId="77777777" w:rsidTr="002D60A5">
        <w:tc>
          <w:tcPr>
            <w:tcW w:w="1259" w:type="dxa"/>
          </w:tcPr>
          <w:p w14:paraId="55092EA3" w14:textId="66492027" w:rsidR="002D60A5" w:rsidRPr="00C4709C" w:rsidRDefault="002B57CC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4085" w:type="dxa"/>
          </w:tcPr>
          <w:p w14:paraId="5C4EF629" w14:textId="0DF3CC42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5CEFC210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74F4C197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CB3BFA1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46CB7468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5C465FA8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12D084EE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64884A38" w14:textId="66D6CD1A" w:rsidR="002D60A5" w:rsidRPr="00C4709C" w:rsidRDefault="002B57CC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</w:t>
            </w:r>
          </w:p>
        </w:tc>
        <w:tc>
          <w:tcPr>
            <w:tcW w:w="1499" w:type="dxa"/>
          </w:tcPr>
          <w:p w14:paraId="063D896F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1CE1E0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B62969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037BA2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4EC7954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EF7506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0D349F2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4C87EF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B94232E" w14:textId="6ABA959A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247565" w14:paraId="4C55E83D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6BFD61FE" w14:textId="72A54DD9" w:rsidR="005462E7" w:rsidRPr="00152CC2" w:rsidRDefault="005462E7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4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Ich kann singen und tanzen!</w:t>
            </w:r>
          </w:p>
          <w:p w14:paraId="6EF1C66B" w14:textId="783B398F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2E7" w:rsidRPr="00C4709C" w14:paraId="679B0755" w14:textId="77777777" w:rsidTr="002D60A5">
        <w:tc>
          <w:tcPr>
            <w:tcW w:w="1259" w:type="dxa"/>
          </w:tcPr>
          <w:p w14:paraId="1E642054" w14:textId="4617A361" w:rsidR="005462E7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22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023900A0" w14:textId="57FD4353" w:rsidR="005462E7" w:rsidRPr="00FF3D7C" w:rsidRDefault="0082497A" w:rsidP="0082497A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 xml:space="preserve">Ich kann singen und tanzen. </w:t>
            </w:r>
            <w:r w:rsidRPr="00FF3D7C">
              <w:rPr>
                <w:rFonts w:cstheme="minorHAnsi"/>
              </w:rPr>
              <w:t>Potrafię śpiewać i tańczyć.</w:t>
            </w:r>
          </w:p>
        </w:tc>
        <w:tc>
          <w:tcPr>
            <w:tcW w:w="6044" w:type="dxa"/>
          </w:tcPr>
          <w:p w14:paraId="7E1EBEC2" w14:textId="5D69D04C" w:rsidR="0082497A" w:rsidRPr="00FF3D7C" w:rsidRDefault="00291F4A" w:rsidP="0082497A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2497A" w:rsidRPr="00FF3D7C">
              <w:rPr>
                <w:rFonts w:cstheme="minorHAnsi"/>
              </w:rPr>
              <w:t xml:space="preserve"> powiedzieć o tym, co potrafi, a czego nie</w:t>
            </w:r>
            <w:r w:rsidRPr="00FF3D7C">
              <w:rPr>
                <w:rFonts w:cstheme="minorHAnsi"/>
              </w:rPr>
              <w:t>,</w:t>
            </w:r>
          </w:p>
          <w:p w14:paraId="7C891D79" w14:textId="3AD9F6C6" w:rsidR="0082497A" w:rsidRPr="00FF3D7C" w:rsidRDefault="00291F4A" w:rsidP="0082497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2497A" w:rsidRPr="00FF3D7C">
              <w:rPr>
                <w:rFonts w:cstheme="minorHAnsi"/>
              </w:rPr>
              <w:t xml:space="preserve"> pytać o zainteresowania innych</w:t>
            </w:r>
            <w:r w:rsidRPr="00FF3D7C">
              <w:rPr>
                <w:rFonts w:cstheme="minorHAnsi"/>
              </w:rPr>
              <w:t>,</w:t>
            </w:r>
          </w:p>
          <w:p w14:paraId="333C94AF" w14:textId="56DCD24F" w:rsidR="0082497A" w:rsidRPr="00FF3D7C" w:rsidRDefault="00291F4A" w:rsidP="0082497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2497A" w:rsidRPr="00FF3D7C">
              <w:rPr>
                <w:rFonts w:cstheme="minorHAnsi"/>
              </w:rPr>
              <w:t xml:space="preserve"> wyrazić powątpiewanie</w:t>
            </w:r>
            <w:r w:rsidRPr="00FF3D7C">
              <w:rPr>
                <w:rFonts w:cstheme="minorHAnsi"/>
              </w:rPr>
              <w:t>,</w:t>
            </w:r>
          </w:p>
          <w:p w14:paraId="3620BC71" w14:textId="64C89CDF" w:rsidR="0082497A" w:rsidRPr="00FF3D7C" w:rsidRDefault="00291F4A" w:rsidP="0082497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82497A" w:rsidRPr="00FF3D7C">
              <w:rPr>
                <w:rFonts w:cstheme="minorHAnsi"/>
              </w:rPr>
              <w:t xml:space="preserve"> pisać proste zdania</w:t>
            </w:r>
          </w:p>
          <w:p w14:paraId="5FD99FE3" w14:textId="02C0EAA2" w:rsidR="005462E7" w:rsidRPr="00FF3D7C" w:rsidRDefault="005462E7" w:rsidP="000469B9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3AD7B649" w14:textId="08028C2F" w:rsidR="005462E7" w:rsidRPr="00C4709C" w:rsidRDefault="0082497A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34, 35</w:t>
            </w:r>
          </w:p>
        </w:tc>
        <w:tc>
          <w:tcPr>
            <w:tcW w:w="1075" w:type="dxa"/>
          </w:tcPr>
          <w:p w14:paraId="0078F1CE" w14:textId="51FC185F" w:rsidR="005462E7" w:rsidRPr="00C4709C" w:rsidRDefault="0082497A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50, 51, 52, 53, 54</w:t>
            </w:r>
          </w:p>
        </w:tc>
        <w:tc>
          <w:tcPr>
            <w:tcW w:w="1499" w:type="dxa"/>
          </w:tcPr>
          <w:p w14:paraId="77F501E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D5720AA" w14:textId="4A99B5D1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5E0F336" w14:textId="0009906A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9F5F4AD" w14:textId="0E450207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628CC52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D73D66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FF650C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78647D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58024D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DBF08CB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AE112CD" w14:textId="7BBC3C66" w:rsidR="00B77AAF" w:rsidRPr="00C4709C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1724C2" w:rsidRPr="00C4709C" w14:paraId="4875D668" w14:textId="77777777" w:rsidTr="002D60A5">
        <w:tc>
          <w:tcPr>
            <w:tcW w:w="1259" w:type="dxa"/>
          </w:tcPr>
          <w:p w14:paraId="7B143D74" w14:textId="37268281" w:rsidR="001724C2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23.</w:t>
            </w:r>
          </w:p>
        </w:tc>
        <w:tc>
          <w:tcPr>
            <w:tcW w:w="4085" w:type="dxa"/>
          </w:tcPr>
          <w:p w14:paraId="393D159A" w14:textId="756EE67E" w:rsidR="000469B9" w:rsidRPr="000469B9" w:rsidRDefault="000469B9" w:rsidP="000469B9">
            <w:pPr>
              <w:snapToGrid w:val="0"/>
              <w:rPr>
                <w:rFonts w:cstheme="minorHAnsi"/>
                <w:lang w:val="de-DE"/>
              </w:rPr>
            </w:pPr>
            <w:r w:rsidRPr="000469B9">
              <w:rPr>
                <w:rFonts w:ascii="Calibri" w:hAnsi="Calibri" w:cs="Calibri"/>
                <w:lang w:val="de-DE"/>
              </w:rPr>
              <w:t>Ich kann alles machen</w:t>
            </w:r>
            <w:r>
              <w:rPr>
                <w:rFonts w:ascii="Calibri" w:hAnsi="Calibri" w:cs="Calibri"/>
                <w:lang w:val="de-DE"/>
              </w:rPr>
              <w:t xml:space="preserve">. </w:t>
            </w:r>
            <w:proofErr w:type="spellStart"/>
            <w:r w:rsidRPr="000469B9">
              <w:rPr>
                <w:rFonts w:ascii="Calibri" w:hAnsi="Calibri" w:cs="Calibri"/>
                <w:lang w:val="de-DE"/>
              </w:rPr>
              <w:t>Potrafię</w:t>
            </w:r>
            <w:proofErr w:type="spellEnd"/>
            <w:r w:rsidRPr="000469B9">
              <w:rPr>
                <w:rFonts w:ascii="Calibri" w:hAnsi="Calibri" w:cs="Calibri"/>
                <w:lang w:val="de-DE"/>
              </w:rPr>
              <w:t xml:space="preserve"> </w:t>
            </w:r>
            <w:proofErr w:type="spellStart"/>
            <w:r w:rsidRPr="000469B9">
              <w:rPr>
                <w:rFonts w:ascii="Calibri" w:hAnsi="Calibri" w:cs="Calibri"/>
                <w:lang w:val="de-DE"/>
              </w:rPr>
              <w:t>wszystko</w:t>
            </w:r>
            <w:proofErr w:type="spellEnd"/>
            <w:r>
              <w:rPr>
                <w:rFonts w:ascii="Calibri" w:hAnsi="Calibri" w:cs="Calibri"/>
                <w:lang w:val="de-DE"/>
              </w:rPr>
              <w:t>.</w:t>
            </w:r>
          </w:p>
          <w:p w14:paraId="528673AA" w14:textId="6DCEF7F7" w:rsidR="001724C2" w:rsidRPr="000469B9" w:rsidRDefault="001724C2" w:rsidP="000469B9">
            <w:pPr>
              <w:snapToGrid w:val="0"/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5ED41E27" w14:textId="77777777" w:rsidR="001724C2" w:rsidRDefault="001724C2" w:rsidP="0082497A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0B102996" w14:textId="107F8AF5" w:rsidR="000469B9" w:rsidRPr="00FF3D7C" w:rsidRDefault="000469B9" w:rsidP="0082497A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w tekście określone informacje</w:t>
            </w:r>
          </w:p>
        </w:tc>
        <w:tc>
          <w:tcPr>
            <w:tcW w:w="1426" w:type="dxa"/>
          </w:tcPr>
          <w:p w14:paraId="06181764" w14:textId="1DA6426C" w:rsidR="001724C2" w:rsidRPr="00C4709C" w:rsidRDefault="002B57CC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39</w:t>
            </w:r>
          </w:p>
        </w:tc>
        <w:tc>
          <w:tcPr>
            <w:tcW w:w="1075" w:type="dxa"/>
          </w:tcPr>
          <w:p w14:paraId="65461E22" w14:textId="7C29D130" w:rsidR="001724C2" w:rsidRPr="00C4709C" w:rsidRDefault="000469B9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  <w:tc>
          <w:tcPr>
            <w:tcW w:w="1499" w:type="dxa"/>
          </w:tcPr>
          <w:p w14:paraId="6BAF35EF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BB51014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C36ABA7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863FE15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F17525B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CBF4805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DFEF124" w14:textId="513AD549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25A7E522" w14:textId="77777777" w:rsidTr="002D60A5">
        <w:tc>
          <w:tcPr>
            <w:tcW w:w="1259" w:type="dxa"/>
          </w:tcPr>
          <w:p w14:paraId="41752A69" w14:textId="2266B0BE" w:rsidR="005462E7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24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48DEDF65" w14:textId="6001184F" w:rsidR="0082497A" w:rsidRPr="00FF3D7C" w:rsidRDefault="0082497A" w:rsidP="0082497A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Kannst du singen? Wir spielen und üben</w:t>
            </w:r>
            <w:r w:rsidR="00145109" w:rsidRPr="00FF3D7C">
              <w:rPr>
                <w:rFonts w:cstheme="minorHAnsi"/>
                <w:lang w:val="de-DE"/>
              </w:rPr>
              <w:t>.</w:t>
            </w:r>
          </w:p>
          <w:p w14:paraId="46E8D284" w14:textId="76DEE4EC" w:rsidR="005462E7" w:rsidRPr="00FF3D7C" w:rsidRDefault="0082497A" w:rsidP="0082497A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Potrafisz śpiewać? </w:t>
            </w:r>
            <w:r w:rsidR="00145109" w:rsidRPr="00FF3D7C">
              <w:rPr>
                <w:rFonts w:cstheme="minorHAnsi"/>
              </w:rPr>
              <w:t>U</w:t>
            </w:r>
            <w:r w:rsidRPr="00FF3D7C">
              <w:rPr>
                <w:rFonts w:cstheme="minorHAnsi"/>
              </w:rPr>
              <w:t>czymy się przez zabawę.</w:t>
            </w:r>
          </w:p>
        </w:tc>
        <w:tc>
          <w:tcPr>
            <w:tcW w:w="6044" w:type="dxa"/>
          </w:tcPr>
          <w:p w14:paraId="62B6E650" w14:textId="0453D1D2" w:rsidR="0082497A" w:rsidRPr="00FF3D7C" w:rsidRDefault="00291F4A" w:rsidP="00145109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82497A" w:rsidRPr="00FF3D7C">
              <w:rPr>
                <w:rFonts w:cstheme="minorHAnsi"/>
              </w:rPr>
              <w:t>powiedzieć o swoich umiejętnościach</w:t>
            </w:r>
            <w:r w:rsidR="00CC3176" w:rsidRPr="00FF3D7C">
              <w:rPr>
                <w:rFonts w:cstheme="minorHAnsi"/>
              </w:rPr>
              <w:t>,</w:t>
            </w:r>
          </w:p>
          <w:p w14:paraId="1DAE6A73" w14:textId="3D15FB80" w:rsidR="0082497A" w:rsidRPr="00FF3D7C" w:rsidRDefault="00291F4A" w:rsidP="00145109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82497A" w:rsidRPr="00FF3D7C">
              <w:rPr>
                <w:rFonts w:cstheme="minorHAnsi"/>
              </w:rPr>
              <w:t>pytać innych o to, co potrafią robić</w:t>
            </w:r>
            <w:r w:rsidR="00CC3176" w:rsidRPr="00FF3D7C">
              <w:rPr>
                <w:rFonts w:cstheme="minorHAnsi"/>
              </w:rPr>
              <w:t>,</w:t>
            </w:r>
          </w:p>
          <w:p w14:paraId="47367A05" w14:textId="295EBA3B" w:rsidR="0082497A" w:rsidRPr="00FF3D7C" w:rsidRDefault="00291F4A" w:rsidP="00145109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82497A" w:rsidRPr="00FF3D7C">
              <w:rPr>
                <w:rFonts w:cstheme="minorHAnsi"/>
              </w:rPr>
              <w:t>przedstawić pantomimę</w:t>
            </w:r>
            <w:r w:rsidR="00CC3176" w:rsidRPr="00FF3D7C">
              <w:rPr>
                <w:rFonts w:cstheme="minorHAnsi"/>
              </w:rPr>
              <w:t>,</w:t>
            </w:r>
          </w:p>
          <w:p w14:paraId="0FF3ED28" w14:textId="321B3D94" w:rsidR="0082497A" w:rsidRPr="00FF3D7C" w:rsidRDefault="00291F4A" w:rsidP="00145109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82497A" w:rsidRPr="00FF3D7C">
              <w:rPr>
                <w:rFonts w:cstheme="minorHAnsi"/>
              </w:rPr>
              <w:t>reagować na polecenia nauczyciela</w:t>
            </w:r>
          </w:p>
          <w:p w14:paraId="6CE0D9A8" w14:textId="77777777" w:rsidR="005462E7" w:rsidRPr="00FF3D7C" w:rsidRDefault="005462E7" w:rsidP="00C107D7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090AFBB8" w14:textId="282E7D42" w:rsidR="005462E7" w:rsidRPr="00C4709C" w:rsidRDefault="00D24F4F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36, 37</w:t>
            </w:r>
          </w:p>
        </w:tc>
        <w:tc>
          <w:tcPr>
            <w:tcW w:w="1075" w:type="dxa"/>
          </w:tcPr>
          <w:p w14:paraId="056774B9" w14:textId="72EFE0FC" w:rsidR="005462E7" w:rsidRPr="00C4709C" w:rsidRDefault="00D24F4F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55</w:t>
            </w:r>
          </w:p>
        </w:tc>
        <w:tc>
          <w:tcPr>
            <w:tcW w:w="1499" w:type="dxa"/>
          </w:tcPr>
          <w:p w14:paraId="35BEC26D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23593A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C6D84F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093E7B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52CBFA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0C14CA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2A6541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CF59D7E" w14:textId="51F5FE9B" w:rsidR="005462E7" w:rsidRPr="00C4709C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0469B9" w:rsidRPr="000469B9" w14:paraId="7F7F83FD" w14:textId="77777777" w:rsidTr="002D60A5">
        <w:tc>
          <w:tcPr>
            <w:tcW w:w="1259" w:type="dxa"/>
          </w:tcPr>
          <w:p w14:paraId="169826D9" w14:textId="48B868C2" w:rsidR="000469B9" w:rsidRDefault="000469B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25.</w:t>
            </w:r>
          </w:p>
        </w:tc>
        <w:tc>
          <w:tcPr>
            <w:tcW w:w="4085" w:type="dxa"/>
          </w:tcPr>
          <w:p w14:paraId="661714D8" w14:textId="2E9E68F4" w:rsidR="000469B9" w:rsidRPr="00FF3D7C" w:rsidRDefault="000469B9" w:rsidP="0082497A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Was machen sie gern? Co </w:t>
            </w:r>
            <w:proofErr w:type="spellStart"/>
            <w:r>
              <w:rPr>
                <w:rFonts w:cstheme="minorHAnsi"/>
                <w:lang w:val="de-DE"/>
              </w:rPr>
              <w:t>oni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chętnie</w:t>
            </w:r>
            <w:proofErr w:type="spellEnd"/>
            <w:r>
              <w:rPr>
                <w:rFonts w:cstheme="minorHAnsi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lang w:val="de-DE"/>
              </w:rPr>
              <w:t>robią</w:t>
            </w:r>
            <w:proofErr w:type="spellEnd"/>
            <w:r>
              <w:rPr>
                <w:rFonts w:cstheme="minorHAnsi"/>
                <w:lang w:val="de-DE"/>
              </w:rPr>
              <w:t>?</w:t>
            </w:r>
          </w:p>
        </w:tc>
        <w:tc>
          <w:tcPr>
            <w:tcW w:w="6044" w:type="dxa"/>
          </w:tcPr>
          <w:p w14:paraId="1D80B632" w14:textId="77777777" w:rsidR="000469B9" w:rsidRPr="000469B9" w:rsidRDefault="000469B9" w:rsidP="00145109">
            <w:pPr>
              <w:snapToGrid w:val="0"/>
              <w:rPr>
                <w:rFonts w:cstheme="minorHAnsi"/>
              </w:rPr>
            </w:pPr>
            <w:r w:rsidRPr="000469B9">
              <w:rPr>
                <w:rFonts w:cstheme="minorHAnsi"/>
              </w:rPr>
              <w:t>- czytać tekst ze zrozumieniem,</w:t>
            </w:r>
          </w:p>
          <w:p w14:paraId="1E877D49" w14:textId="390614B9" w:rsidR="000469B9" w:rsidRPr="000469B9" w:rsidRDefault="000469B9" w:rsidP="00145109">
            <w:pPr>
              <w:snapToGrid w:val="0"/>
              <w:rPr>
                <w:rFonts w:cstheme="minorHAnsi"/>
              </w:rPr>
            </w:pPr>
            <w:r w:rsidRPr="000469B9">
              <w:rPr>
                <w:rFonts w:cstheme="minorHAnsi"/>
              </w:rPr>
              <w:t>- z</w:t>
            </w:r>
            <w:r>
              <w:rPr>
                <w:rFonts w:cstheme="minorHAnsi"/>
              </w:rPr>
              <w:t>naleźć w tekście określone informacje</w:t>
            </w:r>
          </w:p>
        </w:tc>
        <w:tc>
          <w:tcPr>
            <w:tcW w:w="1426" w:type="dxa"/>
          </w:tcPr>
          <w:p w14:paraId="4EDE12B0" w14:textId="77777777" w:rsidR="000469B9" w:rsidRPr="000469B9" w:rsidRDefault="000469B9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387FDA7B" w14:textId="2ADD536A" w:rsidR="000469B9" w:rsidRPr="000469B9" w:rsidRDefault="000469B9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</w:t>
            </w:r>
          </w:p>
        </w:tc>
        <w:tc>
          <w:tcPr>
            <w:tcW w:w="1499" w:type="dxa"/>
          </w:tcPr>
          <w:p w14:paraId="2CD9B914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EC85509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5BC6A1F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F4898D3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07E3D78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2CACCB3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31B68EF" w14:textId="77777777" w:rsid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BED73C8" w14:textId="73BF6888" w:rsidR="000469B9" w:rsidRPr="000469B9" w:rsidRDefault="000469B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63782D" w:rsidRPr="00C4709C" w14:paraId="4FEACA88" w14:textId="77777777" w:rsidTr="002D60A5">
        <w:tc>
          <w:tcPr>
            <w:tcW w:w="1259" w:type="dxa"/>
          </w:tcPr>
          <w:p w14:paraId="0FC4DF06" w14:textId="313CF421" w:rsidR="0063782D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0469B9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77A3A71" w14:textId="07B5A205" w:rsidR="00D24F4F" w:rsidRPr="00FF3D7C" w:rsidRDefault="00D24F4F" w:rsidP="00145109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Talente gesucht</w:t>
            </w:r>
            <w:r w:rsidR="00145109" w:rsidRPr="00FF3D7C">
              <w:rPr>
                <w:rFonts w:cstheme="minorHAnsi"/>
                <w:lang w:val="de-DE"/>
              </w:rPr>
              <w:t>.</w:t>
            </w:r>
            <w:r w:rsidR="00145109"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</w:p>
          <w:p w14:paraId="0EACA893" w14:textId="77777777" w:rsidR="0063782D" w:rsidRPr="00FF3D7C" w:rsidRDefault="0063782D" w:rsidP="00C107D7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56E3A121" w14:textId="4C7783DF" w:rsidR="00D24F4F" w:rsidRPr="00FF3D7C" w:rsidRDefault="00CC3176" w:rsidP="00145109">
            <w:pPr>
              <w:suppressAutoHyphens/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 xml:space="preserve">przeczytać ze zrozumieniem proste zdania na temat owczarka </w:t>
            </w:r>
            <w:r w:rsidRPr="00FF3D7C">
              <w:rPr>
                <w:rFonts w:cstheme="minorHAnsi"/>
              </w:rPr>
              <w:t>n</w:t>
            </w:r>
            <w:r w:rsidR="00D24F4F" w:rsidRPr="00FF3D7C">
              <w:rPr>
                <w:rFonts w:cstheme="minorHAnsi"/>
              </w:rPr>
              <w:t>iemieckiego</w:t>
            </w:r>
            <w:r w:rsidRPr="00FF3D7C">
              <w:rPr>
                <w:rFonts w:cstheme="minorHAnsi"/>
              </w:rPr>
              <w:t>,</w:t>
            </w:r>
            <w:r w:rsidR="00D24F4F" w:rsidRPr="00FF3D7C">
              <w:rPr>
                <w:rFonts w:cstheme="minorHAnsi"/>
              </w:rPr>
              <w:t xml:space="preserve"> </w:t>
            </w:r>
          </w:p>
          <w:p w14:paraId="75A9465A" w14:textId="33493948" w:rsidR="00D24F4F" w:rsidRPr="00FF3D7C" w:rsidRDefault="00CC3176" w:rsidP="00145109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odegrać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79FCE2F4" w14:textId="26FB0DBC" w:rsidR="00D24F4F" w:rsidRPr="00FF3D7C" w:rsidRDefault="00CC3176" w:rsidP="00145109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759B9902" w14:textId="0840B699" w:rsidR="00D24F4F" w:rsidRPr="00FF3D7C" w:rsidRDefault="00CC3176" w:rsidP="00145109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145109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wykonać plakat i poinformować o swoich talentach</w:t>
            </w:r>
          </w:p>
          <w:p w14:paraId="10CBB625" w14:textId="77777777" w:rsidR="0063782D" w:rsidRPr="00FF3D7C" w:rsidRDefault="0063782D" w:rsidP="00CC3176">
            <w:pPr>
              <w:pStyle w:val="Akapitzlist1"/>
              <w:snapToGrid w:val="0"/>
              <w:ind w:left="0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426" w:type="dxa"/>
          </w:tcPr>
          <w:p w14:paraId="72175965" w14:textId="764EE9F8" w:rsidR="0063782D" w:rsidRPr="00C4709C" w:rsidRDefault="00D24F4F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38, 40, 41</w:t>
            </w:r>
          </w:p>
        </w:tc>
        <w:tc>
          <w:tcPr>
            <w:tcW w:w="1075" w:type="dxa"/>
          </w:tcPr>
          <w:p w14:paraId="04CD5B20" w14:textId="68992A2F" w:rsidR="0063782D" w:rsidRPr="00C4709C" w:rsidRDefault="00D24F4F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59</w:t>
            </w:r>
          </w:p>
        </w:tc>
        <w:tc>
          <w:tcPr>
            <w:tcW w:w="1499" w:type="dxa"/>
          </w:tcPr>
          <w:p w14:paraId="653555E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A2C5CD9" w14:textId="7F6608F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872EBF0" w14:textId="2716D3A4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1C1FDCA" w14:textId="4F22D590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2F2CEF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7F9D2C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6183DB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B036C8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D66ED2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FD0083F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AD94322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BF15EEB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552D8F99" w14:textId="75D3490A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128E1109" w14:textId="77777777" w:rsidTr="002D60A5">
        <w:tc>
          <w:tcPr>
            <w:tcW w:w="1259" w:type="dxa"/>
          </w:tcPr>
          <w:p w14:paraId="0D578B15" w14:textId="49DEC886" w:rsidR="002D60A5" w:rsidRPr="00C4709C" w:rsidRDefault="002B57CC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0469B9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727F6C7B" w14:textId="178D9376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2D5EDF4C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2BA940C0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1725CCEF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2033B5BB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1D71B24E" w14:textId="77777777" w:rsidR="002D60A5" w:rsidRPr="00FF3D7C" w:rsidRDefault="002D60A5" w:rsidP="002D60A5">
            <w:pPr>
              <w:suppressAutoHyphens/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2DD22B7C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2DB0305" w14:textId="3BE34B53" w:rsidR="002D60A5" w:rsidRPr="00C4709C" w:rsidRDefault="000469B9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</w:t>
            </w:r>
          </w:p>
        </w:tc>
        <w:tc>
          <w:tcPr>
            <w:tcW w:w="1499" w:type="dxa"/>
          </w:tcPr>
          <w:p w14:paraId="7ACF96A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8D38F10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7241F2C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FCCA3F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8BB116C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B983C37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A4AFDF8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9FDF3D4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570FC1E3" w14:textId="5E7FD299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C4709C" w14:paraId="38806C4C" w14:textId="77777777" w:rsidTr="00C23050">
        <w:tc>
          <w:tcPr>
            <w:tcW w:w="15388" w:type="dxa"/>
            <w:gridSpan w:val="6"/>
            <w:shd w:val="clear" w:color="auto" w:fill="A8D08D" w:themeFill="accent6" w:themeFillTint="99"/>
          </w:tcPr>
          <w:p w14:paraId="4AA87258" w14:textId="3B378531" w:rsidR="005462E7" w:rsidRDefault="005462E7" w:rsidP="00C107D7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CC2">
              <w:rPr>
                <w:rFonts w:cstheme="minorHAnsi"/>
                <w:b/>
                <w:bCs/>
                <w:sz w:val="24"/>
                <w:szCs w:val="24"/>
              </w:rPr>
              <w:t>Lektion</w:t>
            </w:r>
            <w:proofErr w:type="spellEnd"/>
            <w:r w:rsidRPr="00152CC2">
              <w:rPr>
                <w:rFonts w:cstheme="minorHAnsi"/>
                <w:b/>
                <w:bCs/>
                <w:sz w:val="24"/>
                <w:szCs w:val="24"/>
              </w:rPr>
              <w:t xml:space="preserve"> 5</w:t>
            </w:r>
            <w:r w:rsidR="00152CC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152CC2">
              <w:rPr>
                <w:rFonts w:cstheme="minorHAnsi"/>
                <w:b/>
                <w:bCs/>
                <w:sz w:val="24"/>
                <w:szCs w:val="24"/>
              </w:rPr>
              <w:t>Endlich</w:t>
            </w:r>
            <w:proofErr w:type="spellEnd"/>
            <w:r w:rsidR="00152CC2">
              <w:rPr>
                <w:rFonts w:cstheme="minorHAnsi"/>
                <w:b/>
                <w:bCs/>
                <w:sz w:val="24"/>
                <w:szCs w:val="24"/>
              </w:rPr>
              <w:t xml:space="preserve"> Winter!</w:t>
            </w:r>
          </w:p>
          <w:p w14:paraId="131C1C90" w14:textId="4B0FF641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462E7" w:rsidRPr="00C4709C" w14:paraId="21A25368" w14:textId="77777777" w:rsidTr="002D60A5">
        <w:tc>
          <w:tcPr>
            <w:tcW w:w="1259" w:type="dxa"/>
          </w:tcPr>
          <w:p w14:paraId="0B7642AF" w14:textId="2610C229" w:rsidR="005462E7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2E8EEC4" w14:textId="2F942CD8" w:rsidR="005462E7" w:rsidRPr="00FF3D7C" w:rsidRDefault="00D24F4F" w:rsidP="00C107D7">
            <w:pPr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Endlich</w:t>
            </w:r>
            <w:proofErr w:type="spellEnd"/>
            <w:r w:rsidRPr="00FF3D7C">
              <w:rPr>
                <w:rFonts w:cstheme="minorHAnsi"/>
              </w:rPr>
              <w:t xml:space="preserve"> Winter! Nareszcie zima!</w:t>
            </w:r>
          </w:p>
        </w:tc>
        <w:tc>
          <w:tcPr>
            <w:tcW w:w="6044" w:type="dxa"/>
          </w:tcPr>
          <w:p w14:paraId="5BE153A6" w14:textId="53FCA623" w:rsidR="00D24F4F" w:rsidRPr="00FF3D7C" w:rsidRDefault="00CC3176" w:rsidP="00917F08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nazywać dni tygodnia</w:t>
            </w:r>
            <w:r w:rsidRPr="00FF3D7C">
              <w:rPr>
                <w:rFonts w:cstheme="minorHAnsi"/>
              </w:rPr>
              <w:t>,</w:t>
            </w:r>
          </w:p>
          <w:p w14:paraId="6E52E2CA" w14:textId="73423AF8" w:rsidR="00D24F4F" w:rsidRPr="00FF3D7C" w:rsidRDefault="00CC3176" w:rsidP="00917F0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nazywać zabawy dzieci w zimie</w:t>
            </w:r>
            <w:r w:rsidRPr="00FF3D7C">
              <w:rPr>
                <w:rFonts w:cstheme="minorHAnsi"/>
              </w:rPr>
              <w:t>,</w:t>
            </w:r>
          </w:p>
          <w:p w14:paraId="7CD35744" w14:textId="171FEFA4" w:rsidR="00D24F4F" w:rsidRPr="00FF3D7C" w:rsidRDefault="00CC3176" w:rsidP="00917F0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lastRenderedPageBreak/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wyrażać życzenie lub brak chęci</w:t>
            </w:r>
            <w:r w:rsidRPr="00FF3D7C">
              <w:rPr>
                <w:rFonts w:cstheme="minorHAnsi"/>
              </w:rPr>
              <w:t>,</w:t>
            </w:r>
          </w:p>
          <w:p w14:paraId="52C7BD85" w14:textId="0C280295" w:rsidR="00D24F4F" w:rsidRPr="00FF3D7C" w:rsidRDefault="00CC3176" w:rsidP="00917F0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zapisywać proste zdania</w:t>
            </w:r>
            <w:r w:rsidRPr="00FF3D7C">
              <w:rPr>
                <w:rFonts w:cstheme="minorHAnsi"/>
              </w:rPr>
              <w:t>,</w:t>
            </w:r>
          </w:p>
          <w:p w14:paraId="53BE6DDC" w14:textId="3BC594C0" w:rsidR="00D24F4F" w:rsidRPr="00FF3D7C" w:rsidRDefault="00CC3176" w:rsidP="00917F08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zaśpiewać piosenkę</w:t>
            </w:r>
            <w:r w:rsidRPr="00FF3D7C">
              <w:rPr>
                <w:rFonts w:cstheme="minorHAnsi"/>
              </w:rPr>
              <w:t>,</w:t>
            </w:r>
          </w:p>
          <w:p w14:paraId="4B8962E5" w14:textId="5DE8790B" w:rsidR="00D24F4F" w:rsidRPr="00FF3D7C" w:rsidRDefault="00CC3176" w:rsidP="00917F0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917F08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przedstawić tekst piosenki za pomocą gestów</w:t>
            </w:r>
            <w:r w:rsidRPr="00FF3D7C">
              <w:rPr>
                <w:rFonts w:cstheme="minorHAnsi"/>
              </w:rPr>
              <w:t>,</w:t>
            </w:r>
            <w:r w:rsidR="00D24F4F" w:rsidRPr="00FF3D7C">
              <w:rPr>
                <w:rFonts w:cstheme="minorHAnsi"/>
              </w:rPr>
              <w:t xml:space="preserve"> </w:t>
            </w:r>
          </w:p>
          <w:p w14:paraId="4D1CC213" w14:textId="3A78968E" w:rsidR="005462E7" w:rsidRPr="00FF3D7C" w:rsidRDefault="00CC3176" w:rsidP="00D24F4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prawidłowo powiedzieć słowa piosenki</w:t>
            </w:r>
          </w:p>
        </w:tc>
        <w:tc>
          <w:tcPr>
            <w:tcW w:w="1426" w:type="dxa"/>
          </w:tcPr>
          <w:p w14:paraId="634E29D1" w14:textId="5144EE19" w:rsidR="005462E7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lastRenderedPageBreak/>
              <w:t>42, 43</w:t>
            </w:r>
          </w:p>
        </w:tc>
        <w:tc>
          <w:tcPr>
            <w:tcW w:w="1075" w:type="dxa"/>
          </w:tcPr>
          <w:p w14:paraId="48A72BBD" w14:textId="0C637500" w:rsidR="005462E7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63, 64, 65, 66</w:t>
            </w:r>
          </w:p>
        </w:tc>
        <w:tc>
          <w:tcPr>
            <w:tcW w:w="1499" w:type="dxa"/>
          </w:tcPr>
          <w:p w14:paraId="1D2F5BD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CE36222" w14:textId="0667CC15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70D0224" w14:textId="21362CB9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2.2)</w:t>
            </w:r>
          </w:p>
          <w:p w14:paraId="365E82C2" w14:textId="578AF2FA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A38851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555F1C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D2880C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5E25D2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81CF78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739A716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045D251" w14:textId="373F4BCC" w:rsidR="00B77AAF" w:rsidRPr="00C4709C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1724C2" w:rsidRPr="00C4709C" w14:paraId="3140A088" w14:textId="77777777" w:rsidTr="002D60A5">
        <w:tc>
          <w:tcPr>
            <w:tcW w:w="1259" w:type="dxa"/>
          </w:tcPr>
          <w:p w14:paraId="2292353F" w14:textId="304B34E0" w:rsidR="001724C2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2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4085" w:type="dxa"/>
          </w:tcPr>
          <w:p w14:paraId="390874EA" w14:textId="0C5C052E" w:rsidR="00E04F7C" w:rsidRPr="00E04F7C" w:rsidRDefault="00E04F7C" w:rsidP="00E04F7C">
            <w:pPr>
              <w:snapToGrid w:val="0"/>
              <w:rPr>
                <w:rFonts w:ascii="Calibri" w:hAnsi="Calibri" w:cs="Calibri"/>
                <w:lang w:val="de-DE"/>
              </w:rPr>
            </w:pPr>
            <w:r w:rsidRPr="00E04F7C">
              <w:rPr>
                <w:rFonts w:ascii="Calibri" w:hAnsi="Calibri" w:cs="Calibri"/>
                <w:lang w:val="de-DE"/>
              </w:rPr>
              <w:t xml:space="preserve">Wir lieben den Winter. </w:t>
            </w:r>
            <w:proofErr w:type="spellStart"/>
            <w:r w:rsidRPr="00E04F7C">
              <w:rPr>
                <w:rFonts w:ascii="Calibri" w:hAnsi="Calibri" w:cs="Calibri"/>
                <w:lang w:val="de-DE"/>
              </w:rPr>
              <w:t>Kochamy</w:t>
            </w:r>
            <w:proofErr w:type="spellEnd"/>
            <w:r w:rsidRPr="00E04F7C">
              <w:rPr>
                <w:rFonts w:ascii="Calibri" w:hAnsi="Calibri" w:cs="Calibri"/>
                <w:lang w:val="de-DE"/>
              </w:rPr>
              <w:t xml:space="preserve"> </w:t>
            </w:r>
            <w:proofErr w:type="spellStart"/>
            <w:r w:rsidRPr="00E04F7C">
              <w:rPr>
                <w:rFonts w:ascii="Calibri" w:hAnsi="Calibri" w:cs="Calibri"/>
                <w:lang w:val="de-DE"/>
              </w:rPr>
              <w:t>zimę</w:t>
            </w:r>
            <w:proofErr w:type="spellEnd"/>
            <w:r w:rsidRPr="00E04F7C">
              <w:rPr>
                <w:rFonts w:ascii="Calibri" w:hAnsi="Calibri" w:cs="Calibri"/>
                <w:lang w:val="de-DE"/>
              </w:rPr>
              <w:t>.</w:t>
            </w:r>
          </w:p>
          <w:p w14:paraId="5E116DD4" w14:textId="77777777" w:rsidR="001724C2" w:rsidRPr="00E04F7C" w:rsidRDefault="001724C2" w:rsidP="00C107D7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373D78EC" w14:textId="77777777" w:rsidR="001724C2" w:rsidRDefault="001724C2" w:rsidP="00917F08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piosenkę,</w:t>
            </w:r>
          </w:p>
          <w:p w14:paraId="5DAF43D7" w14:textId="04E68A2B" w:rsidR="00E04F7C" w:rsidRPr="00FF3D7C" w:rsidRDefault="00E04F7C" w:rsidP="00917F08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wyszukać w tekście określone informacje.</w:t>
            </w:r>
          </w:p>
        </w:tc>
        <w:tc>
          <w:tcPr>
            <w:tcW w:w="1426" w:type="dxa"/>
          </w:tcPr>
          <w:p w14:paraId="27CA898A" w14:textId="4BA698E9" w:rsidR="001724C2" w:rsidRPr="00C4709C" w:rsidRDefault="00E04F7C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47</w:t>
            </w:r>
          </w:p>
        </w:tc>
        <w:tc>
          <w:tcPr>
            <w:tcW w:w="1075" w:type="dxa"/>
          </w:tcPr>
          <w:p w14:paraId="200B4555" w14:textId="77777777" w:rsidR="001724C2" w:rsidRPr="00C4709C" w:rsidRDefault="001724C2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75B4FDC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5136538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741ED4F4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DDC9D02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380460B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B0BF88D" w14:textId="77777777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6B6F8B51" w14:textId="354B0A12" w:rsidR="001724C2" w:rsidRDefault="001724C2" w:rsidP="001724C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3CCD26C4" w14:textId="77777777" w:rsidTr="002D60A5">
        <w:tc>
          <w:tcPr>
            <w:tcW w:w="1259" w:type="dxa"/>
          </w:tcPr>
          <w:p w14:paraId="6B66786C" w14:textId="7FA7D3E4" w:rsidR="005462E7" w:rsidRPr="00C4709C" w:rsidRDefault="00F93476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30.</w:t>
            </w:r>
          </w:p>
        </w:tc>
        <w:tc>
          <w:tcPr>
            <w:tcW w:w="4085" w:type="dxa"/>
          </w:tcPr>
          <w:p w14:paraId="5526B78D" w14:textId="47BC2E4F" w:rsidR="005462E7" w:rsidRPr="00FF3D7C" w:rsidRDefault="00D24F4F" w:rsidP="00917F08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Spiele im Winter</w:t>
            </w:r>
            <w:r w:rsidR="00917F08" w:rsidRPr="00FF3D7C">
              <w:rPr>
                <w:rFonts w:cstheme="minorHAnsi"/>
                <w:lang w:val="de-DE"/>
              </w:rPr>
              <w:t xml:space="preserve">. </w:t>
            </w:r>
            <w:r w:rsidRPr="00FF3D7C">
              <w:rPr>
                <w:rFonts w:cstheme="minorHAnsi"/>
                <w:lang w:val="de-DE"/>
              </w:rPr>
              <w:t>Wir spielen und üben.</w:t>
            </w:r>
            <w:r w:rsidR="00917F08" w:rsidRPr="00FF3D7C">
              <w:rPr>
                <w:rFonts w:cstheme="minorHAnsi"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Zabawy w zimie</w:t>
            </w:r>
            <w:r w:rsidR="00917F08" w:rsidRPr="00FF3D7C">
              <w:rPr>
                <w:rFonts w:cstheme="minorHAnsi"/>
              </w:rPr>
              <w:t xml:space="preserve">. </w:t>
            </w:r>
            <w:r w:rsidRPr="00FF3D7C">
              <w:rPr>
                <w:rFonts w:cstheme="minorHAnsi"/>
              </w:rPr>
              <w:t>Uczymy się przez zabawę</w:t>
            </w:r>
          </w:p>
        </w:tc>
        <w:tc>
          <w:tcPr>
            <w:tcW w:w="6044" w:type="dxa"/>
          </w:tcPr>
          <w:p w14:paraId="67DA4DB2" w14:textId="747B250A" w:rsidR="00D24F4F" w:rsidRPr="00FF3D7C" w:rsidRDefault="00B4306B" w:rsidP="00AC700F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nazywać dni tygodnia</w:t>
            </w:r>
            <w:r w:rsidRPr="00FF3D7C">
              <w:rPr>
                <w:rFonts w:cstheme="minorHAnsi"/>
              </w:rPr>
              <w:t>,</w:t>
            </w:r>
          </w:p>
          <w:p w14:paraId="495C80DA" w14:textId="4C5C4B01" w:rsidR="005462E7" w:rsidRPr="00FF3D7C" w:rsidRDefault="00B4306B" w:rsidP="00D24F4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pokazywać za pomocą gestów zabawy zimowe</w:t>
            </w:r>
          </w:p>
        </w:tc>
        <w:tc>
          <w:tcPr>
            <w:tcW w:w="1426" w:type="dxa"/>
          </w:tcPr>
          <w:p w14:paraId="7CC802DC" w14:textId="61ACDE58" w:rsidR="005462E7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44, 45</w:t>
            </w:r>
          </w:p>
        </w:tc>
        <w:tc>
          <w:tcPr>
            <w:tcW w:w="1075" w:type="dxa"/>
          </w:tcPr>
          <w:p w14:paraId="20229FB2" w14:textId="4ED0216D" w:rsidR="005462E7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67, 68</w:t>
            </w:r>
          </w:p>
        </w:tc>
        <w:tc>
          <w:tcPr>
            <w:tcW w:w="1499" w:type="dxa"/>
          </w:tcPr>
          <w:p w14:paraId="48A311B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2EBE3A3" w14:textId="124B9DFD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9F8B452" w14:textId="56027527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E88C09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7F51AC5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B4E2C2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10088D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C8E949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B55272F" w14:textId="54E85C8C" w:rsidR="005462E7" w:rsidRPr="00C4709C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63782D" w:rsidRPr="00C4709C" w14:paraId="79009A64" w14:textId="77777777" w:rsidTr="002D60A5">
        <w:tc>
          <w:tcPr>
            <w:tcW w:w="1259" w:type="dxa"/>
          </w:tcPr>
          <w:p w14:paraId="31646F59" w14:textId="5F2D5F32" w:rsidR="0063782D" w:rsidRPr="00C4709C" w:rsidRDefault="002B57CC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4085" w:type="dxa"/>
          </w:tcPr>
          <w:p w14:paraId="7CC277DB" w14:textId="76BEC884" w:rsidR="00D24F4F" w:rsidRPr="00FF3D7C" w:rsidRDefault="00D24F4F" w:rsidP="00917F08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Wer mag den Winter?</w:t>
            </w:r>
            <w:r w:rsidR="00917F08"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 </w:t>
            </w:r>
          </w:p>
          <w:p w14:paraId="7510645F" w14:textId="77777777" w:rsidR="0063782D" w:rsidRPr="00FF3D7C" w:rsidRDefault="0063782D" w:rsidP="00C107D7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46E267EA" w14:textId="517EA615" w:rsidR="00D24F4F" w:rsidRPr="00FF3D7C" w:rsidRDefault="00B4306B" w:rsidP="00AC700F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przeczytać ze zrozumieniem proste zdania na temat małego pingwina</w:t>
            </w:r>
            <w:r w:rsidRPr="00FF3D7C">
              <w:rPr>
                <w:rFonts w:cstheme="minorHAnsi"/>
              </w:rPr>
              <w:t>,</w:t>
            </w:r>
          </w:p>
          <w:p w14:paraId="76B96128" w14:textId="297B871A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zrozumieć sens historyjki obrazkowej</w:t>
            </w:r>
            <w:r w:rsidRPr="00FF3D7C">
              <w:rPr>
                <w:rFonts w:cstheme="minorHAnsi"/>
              </w:rPr>
              <w:t>,</w:t>
            </w:r>
          </w:p>
          <w:p w14:paraId="40D143FA" w14:textId="650216D0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odegrać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37299ED2" w14:textId="474BDCFD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52BE9F53" w14:textId="23E19D6F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zrozumieć ogólny sens opowiadania</w:t>
            </w:r>
            <w:r w:rsidRPr="00FF3D7C">
              <w:rPr>
                <w:rFonts w:cstheme="minorHAnsi"/>
              </w:rPr>
              <w:t>,</w:t>
            </w:r>
          </w:p>
          <w:p w14:paraId="75F32677" w14:textId="33F99C8B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znaleźć w wypowiedzi określone informacje</w:t>
            </w:r>
            <w:r w:rsidRPr="00FF3D7C">
              <w:rPr>
                <w:rFonts w:cstheme="minorHAnsi"/>
              </w:rPr>
              <w:t>,</w:t>
            </w:r>
          </w:p>
          <w:p w14:paraId="0C1791FA" w14:textId="720C3E81" w:rsidR="00D24F4F" w:rsidRPr="00FF3D7C" w:rsidRDefault="00B4306B" w:rsidP="00AC700F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rozumieć wypowiedzi ze słuchu</w:t>
            </w:r>
            <w:r w:rsidRPr="00FF3D7C">
              <w:rPr>
                <w:rFonts w:cstheme="minorHAnsi"/>
              </w:rPr>
              <w:t>,</w:t>
            </w:r>
          </w:p>
          <w:p w14:paraId="7F47E946" w14:textId="19D78C9D" w:rsidR="00D24F4F" w:rsidRPr="00FF3D7C" w:rsidRDefault="00B4306B" w:rsidP="00AC700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wypowiedzieć się na temat zabaw zimowych</w:t>
            </w:r>
            <w:r w:rsidRPr="00FF3D7C">
              <w:rPr>
                <w:rFonts w:cstheme="minorHAnsi"/>
              </w:rPr>
              <w:t>,</w:t>
            </w:r>
          </w:p>
          <w:p w14:paraId="10E795D0" w14:textId="38A98F53" w:rsidR="0063782D" w:rsidRPr="00FF3D7C" w:rsidRDefault="00B4306B" w:rsidP="00D24F4F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AC700F" w:rsidRPr="00FF3D7C">
              <w:rPr>
                <w:rFonts w:cstheme="minorHAnsi"/>
              </w:rPr>
              <w:t xml:space="preserve"> </w:t>
            </w:r>
            <w:r w:rsidR="00D24F4F" w:rsidRPr="00FF3D7C">
              <w:rPr>
                <w:rFonts w:cstheme="minorHAnsi"/>
              </w:rPr>
              <w:t>wybrać ilustrację zgodną z nagraniem</w:t>
            </w:r>
            <w:r w:rsidRPr="00FF3D7C">
              <w:rPr>
                <w:rFonts w:cstheme="minorHAnsi"/>
              </w:rPr>
              <w:t>,</w:t>
            </w:r>
          </w:p>
        </w:tc>
        <w:tc>
          <w:tcPr>
            <w:tcW w:w="1426" w:type="dxa"/>
          </w:tcPr>
          <w:p w14:paraId="1F6B056F" w14:textId="447C8F5A" w:rsidR="0063782D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46, 48, 49</w:t>
            </w:r>
          </w:p>
        </w:tc>
        <w:tc>
          <w:tcPr>
            <w:tcW w:w="1075" w:type="dxa"/>
          </w:tcPr>
          <w:p w14:paraId="67BC47FE" w14:textId="4ACFC7AE" w:rsidR="0063782D" w:rsidRPr="00C4709C" w:rsidRDefault="00145109" w:rsidP="00C107D7">
            <w:pPr>
              <w:rPr>
                <w:rFonts w:cstheme="minorHAnsi"/>
                <w:sz w:val="20"/>
                <w:szCs w:val="20"/>
              </w:rPr>
            </w:pPr>
            <w:r w:rsidRPr="00C4709C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499" w:type="dxa"/>
          </w:tcPr>
          <w:p w14:paraId="7133427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68971B2" w14:textId="2B8043F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2BC147F" w14:textId="15109C9F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9553722" w14:textId="4D4C6DB0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1DBA8C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2E6E8C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F7E134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2B59E7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C8C629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D311633" w14:textId="262F9DAC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BC0A2BC" w14:textId="6F9B14F7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F2D59AD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9D60FB2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D22BEDB" w14:textId="2425154E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45452D78" w14:textId="77777777" w:rsidTr="002D60A5">
        <w:tc>
          <w:tcPr>
            <w:tcW w:w="1259" w:type="dxa"/>
          </w:tcPr>
          <w:p w14:paraId="3B927C81" w14:textId="26E6E15E" w:rsidR="002D60A5" w:rsidRPr="00C4709C" w:rsidRDefault="002B57CC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3A558F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7DBF456A" w14:textId="06F88715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0762EA07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78B8C743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3C1426F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081E8826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- napisać poznane słowa i zwroty</w:t>
            </w:r>
          </w:p>
          <w:p w14:paraId="2DD6EA92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28F1AEA5" w14:textId="77777777" w:rsidR="002D60A5" w:rsidRPr="00C4709C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5AC5ADFB" w14:textId="44E5D53A" w:rsidR="002D60A5" w:rsidRPr="00C4709C" w:rsidRDefault="003A558F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73</w:t>
            </w:r>
          </w:p>
        </w:tc>
        <w:tc>
          <w:tcPr>
            <w:tcW w:w="1499" w:type="dxa"/>
          </w:tcPr>
          <w:p w14:paraId="1659DBE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0559B9D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F3F8B1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3C7958D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AC0EB70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2.9)</w:t>
            </w:r>
          </w:p>
          <w:p w14:paraId="7614D76A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898F26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E97F45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CB05F4E" w14:textId="6684A948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247565" w14:paraId="0D060A49" w14:textId="77777777" w:rsidTr="00136589">
        <w:tc>
          <w:tcPr>
            <w:tcW w:w="15388" w:type="dxa"/>
            <w:gridSpan w:val="6"/>
            <w:shd w:val="clear" w:color="auto" w:fill="A8D08D" w:themeFill="accent6" w:themeFillTint="99"/>
          </w:tcPr>
          <w:p w14:paraId="1355514E" w14:textId="04314953" w:rsidR="005462E7" w:rsidRPr="00152CC2" w:rsidRDefault="005462E7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lastRenderedPageBreak/>
              <w:t>Lektion 6</w:t>
            </w:r>
            <w:r w:rsid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Hast du ein 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Haustier?</w:t>
            </w:r>
          </w:p>
          <w:p w14:paraId="3E66E904" w14:textId="7581E5AF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2E7" w:rsidRPr="00C4709C" w14:paraId="4EFFFB73" w14:textId="77777777" w:rsidTr="002D60A5">
        <w:tc>
          <w:tcPr>
            <w:tcW w:w="1259" w:type="dxa"/>
          </w:tcPr>
          <w:p w14:paraId="7E967765" w14:textId="50F901AB" w:rsidR="005462E7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6D6F5C65" w14:textId="512E9A90" w:rsidR="005462E7" w:rsidRPr="00FF3D7C" w:rsidRDefault="00560068" w:rsidP="00484F63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Hast </w:t>
            </w:r>
            <w:proofErr w:type="spellStart"/>
            <w:r w:rsidRPr="00FF3D7C">
              <w:rPr>
                <w:rFonts w:cstheme="minorHAnsi"/>
              </w:rPr>
              <w:t>du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ein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Haustier</w:t>
            </w:r>
            <w:proofErr w:type="spellEnd"/>
            <w:r w:rsidRPr="00FF3D7C">
              <w:rPr>
                <w:rFonts w:cstheme="minorHAnsi"/>
              </w:rPr>
              <w:t>?</w:t>
            </w:r>
            <w:r w:rsidRPr="00FF3D7C">
              <w:rPr>
                <w:rFonts w:cstheme="minorHAnsi"/>
                <w:b/>
                <w:bCs/>
              </w:rPr>
              <w:t xml:space="preserve"> </w:t>
            </w:r>
            <w:r w:rsidRPr="00FF3D7C">
              <w:rPr>
                <w:rFonts w:cstheme="minorHAnsi"/>
              </w:rPr>
              <w:t>Czy masz zwierzę domowe?</w:t>
            </w:r>
          </w:p>
        </w:tc>
        <w:tc>
          <w:tcPr>
            <w:tcW w:w="6044" w:type="dxa"/>
          </w:tcPr>
          <w:p w14:paraId="5B326209" w14:textId="3AAAC2C5" w:rsidR="00560068" w:rsidRPr="00FF3D7C" w:rsidRDefault="00B4306B" w:rsidP="00BF3180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opowiedzieć o tym, jakie zwierzę posiada i zapytać o to innych</w:t>
            </w:r>
            <w:r w:rsidR="00AF7776"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E7E948" w14:textId="622CBC40" w:rsidR="00560068" w:rsidRPr="00FF3D7C" w:rsidRDefault="00AF777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wyrazić życzenia na temat posiadania zwierzęcia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9ED4C37" w14:textId="28A678FC" w:rsidR="00560068" w:rsidRPr="00FF3D7C" w:rsidRDefault="00AF777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przedstawić / opisywać zwierzę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F91CAC0" w14:textId="554A747A" w:rsidR="00560068" w:rsidRPr="00FF3D7C" w:rsidRDefault="00AF777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zapytać o zwierzę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71BE977" w14:textId="11DA69CD" w:rsidR="00560068" w:rsidRPr="00FF3D7C" w:rsidRDefault="00AF777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recytować rymowankę o zwierzętach – rap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4D8392C" w14:textId="056D7C61" w:rsidR="00560068" w:rsidRPr="00FF3D7C" w:rsidRDefault="00AF7776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przepisywać wyrazy</w:t>
            </w:r>
            <w:r w:rsidRPr="00FF3D7C">
              <w:rPr>
                <w:rFonts w:cstheme="minorHAnsi"/>
              </w:rPr>
              <w:t>,</w:t>
            </w:r>
          </w:p>
          <w:p w14:paraId="361616A4" w14:textId="18583597" w:rsidR="00560068" w:rsidRPr="00FF3D7C" w:rsidRDefault="00AF7776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zaśpiewać piosenkę o zwierzętach domowych</w:t>
            </w:r>
            <w:r w:rsidRPr="00FF3D7C">
              <w:rPr>
                <w:rFonts w:cstheme="minorHAnsi"/>
              </w:rPr>
              <w:t>,</w:t>
            </w:r>
            <w:r w:rsidR="00560068" w:rsidRPr="00FF3D7C">
              <w:rPr>
                <w:rFonts w:cstheme="minorHAnsi"/>
              </w:rPr>
              <w:t xml:space="preserve"> </w:t>
            </w:r>
          </w:p>
          <w:p w14:paraId="086F5A43" w14:textId="008F841A" w:rsidR="00560068" w:rsidRPr="00FF3D7C" w:rsidRDefault="00AF7776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prawidłowo wymówić tekst piosenki</w:t>
            </w:r>
            <w:r w:rsidRPr="00FF3D7C">
              <w:rPr>
                <w:rFonts w:cstheme="minorHAnsi"/>
              </w:rPr>
              <w:t>,</w:t>
            </w:r>
          </w:p>
          <w:p w14:paraId="64386E86" w14:textId="767E409D" w:rsidR="005462E7" w:rsidRPr="00FF3D7C" w:rsidRDefault="00AF7776" w:rsidP="0056006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-znaleźć</w:t>
            </w:r>
            <w:r w:rsidR="00560068" w:rsidRPr="00FF3D7C">
              <w:rPr>
                <w:rFonts w:cstheme="minorHAnsi"/>
              </w:rPr>
              <w:t xml:space="preserve"> w tekście czytanym określone informacje</w:t>
            </w:r>
          </w:p>
        </w:tc>
        <w:tc>
          <w:tcPr>
            <w:tcW w:w="1426" w:type="dxa"/>
          </w:tcPr>
          <w:p w14:paraId="63F4F0CE" w14:textId="4D79E2F3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50, 51</w:t>
            </w:r>
          </w:p>
        </w:tc>
        <w:tc>
          <w:tcPr>
            <w:tcW w:w="1075" w:type="dxa"/>
          </w:tcPr>
          <w:p w14:paraId="46C6FEC7" w14:textId="40774FF2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74, 75, 76</w:t>
            </w:r>
          </w:p>
        </w:tc>
        <w:tc>
          <w:tcPr>
            <w:tcW w:w="1499" w:type="dxa"/>
          </w:tcPr>
          <w:p w14:paraId="38691A7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32871F7" w14:textId="0818C79E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9AEA13C" w14:textId="303D5313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BA8BEEB" w14:textId="16B78166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1A8CF7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42B238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5FEC71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A28770D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D6C027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E18A94C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B29005E" w14:textId="477529E1" w:rsidR="008574A5" w:rsidRPr="00C4709C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A17A7F" w:rsidRPr="00C4709C" w14:paraId="0D5B9E67" w14:textId="77777777" w:rsidTr="002D60A5">
        <w:tc>
          <w:tcPr>
            <w:tcW w:w="1259" w:type="dxa"/>
          </w:tcPr>
          <w:p w14:paraId="628C4AC3" w14:textId="587CEBBA" w:rsidR="00A17A7F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3B1D0ADC" w14:textId="52C9CFF9" w:rsidR="00A17A7F" w:rsidRPr="00A17A7F" w:rsidRDefault="00A17A7F" w:rsidP="00A17A7F">
            <w:pPr>
              <w:snapToGrid w:val="0"/>
              <w:rPr>
                <w:rFonts w:cstheme="minorHAnsi"/>
                <w:lang w:val="de-DE"/>
              </w:rPr>
            </w:pPr>
            <w:r w:rsidRPr="00A17A7F">
              <w:rPr>
                <w:rFonts w:ascii="Calibri" w:hAnsi="Calibri" w:cs="Calibri"/>
                <w:lang w:val="de-DE"/>
              </w:rPr>
              <w:t>Der kleine Zoo.</w:t>
            </w:r>
            <w:r>
              <w:rPr>
                <w:rFonts w:ascii="Calibri" w:hAnsi="Calibri" w:cs="Calibri"/>
                <w:i/>
                <w:iCs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de-DE"/>
              </w:rPr>
              <w:t>Małe</w:t>
            </w:r>
            <w:proofErr w:type="spellEnd"/>
            <w:r>
              <w:rPr>
                <w:rFonts w:ascii="Calibri" w:hAnsi="Calibri" w:cs="Calibri"/>
                <w:lang w:val="de-DE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de-DE"/>
              </w:rPr>
              <w:t>zoo</w:t>
            </w:r>
            <w:proofErr w:type="spellEnd"/>
          </w:p>
        </w:tc>
        <w:tc>
          <w:tcPr>
            <w:tcW w:w="6044" w:type="dxa"/>
          </w:tcPr>
          <w:p w14:paraId="6207B987" w14:textId="6E5208E6" w:rsidR="00A17A7F" w:rsidRPr="00A17A7F" w:rsidRDefault="00A17A7F" w:rsidP="00A17A7F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A7F">
              <w:rPr>
                <w:rFonts w:asciiTheme="minorHAnsi" w:hAnsiTheme="minorHAnsi" w:cstheme="minorHAnsi"/>
                <w:sz w:val="22"/>
                <w:szCs w:val="22"/>
              </w:rPr>
              <w:t>- zaśpiewać piosenkę o zwierzętach,</w:t>
            </w:r>
          </w:p>
          <w:p w14:paraId="5C2C4F6C" w14:textId="255EABBE" w:rsidR="00A17A7F" w:rsidRPr="00A17A7F" w:rsidRDefault="00A17A7F" w:rsidP="00A17A7F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17A7F">
              <w:rPr>
                <w:rFonts w:asciiTheme="minorHAnsi" w:hAnsiTheme="minorHAnsi" w:cstheme="minorHAnsi"/>
                <w:sz w:val="22"/>
                <w:szCs w:val="22"/>
              </w:rPr>
              <w:t>- 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azwać zwierzęta domowe</w:t>
            </w:r>
          </w:p>
          <w:p w14:paraId="6436629A" w14:textId="3C995968" w:rsidR="00A17A7F" w:rsidRPr="00A17A7F" w:rsidRDefault="00A17A7F" w:rsidP="00A17A7F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26" w:type="dxa"/>
          </w:tcPr>
          <w:p w14:paraId="15718F21" w14:textId="48D27907" w:rsidR="00A17A7F" w:rsidRPr="00A17A7F" w:rsidRDefault="00A17A7F" w:rsidP="00C107D7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55</w:t>
            </w:r>
          </w:p>
        </w:tc>
        <w:tc>
          <w:tcPr>
            <w:tcW w:w="1075" w:type="dxa"/>
          </w:tcPr>
          <w:p w14:paraId="408CAF05" w14:textId="54B5CC84" w:rsidR="00A17A7F" w:rsidRPr="00A17A7F" w:rsidRDefault="003A558F" w:rsidP="00C107D7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81</w:t>
            </w:r>
          </w:p>
        </w:tc>
        <w:tc>
          <w:tcPr>
            <w:tcW w:w="1499" w:type="dxa"/>
          </w:tcPr>
          <w:p w14:paraId="4ADE39D9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A5E0463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3DB198B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76F9939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F561498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460F2D8" w14:textId="7777777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02317F9" w14:textId="26512A67" w:rsidR="00A17A7F" w:rsidRDefault="00A17A7F" w:rsidP="00A17A7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2FDC4965" w14:textId="77777777" w:rsidTr="002D60A5">
        <w:tc>
          <w:tcPr>
            <w:tcW w:w="1259" w:type="dxa"/>
          </w:tcPr>
          <w:p w14:paraId="4D5E5ACB" w14:textId="102760D5" w:rsidR="005462E7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 w:rsidR="00E63165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11885A07" w14:textId="4B104A46" w:rsidR="00560068" w:rsidRPr="00FF3D7C" w:rsidRDefault="00560068" w:rsidP="00484F63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Haustiere</w:t>
            </w:r>
            <w:r w:rsidR="00484F63" w:rsidRPr="00FF3D7C">
              <w:rPr>
                <w:rFonts w:cstheme="minorHAnsi"/>
                <w:lang w:val="de-DE"/>
              </w:rPr>
              <w:t xml:space="preserve">. </w:t>
            </w:r>
            <w:r w:rsidRPr="00FF3D7C">
              <w:rPr>
                <w:rFonts w:cstheme="minorHAnsi"/>
                <w:lang w:val="de-DE"/>
              </w:rPr>
              <w:t>Wir spielen und üben</w:t>
            </w:r>
          </w:p>
          <w:p w14:paraId="37CE0CCA" w14:textId="551AE7DD" w:rsidR="005462E7" w:rsidRPr="00FF3D7C" w:rsidRDefault="00560068" w:rsidP="00560068">
            <w:pPr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  <w:lang w:val="de-DE"/>
              </w:rPr>
              <w:t>Zwierzęta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domowe</w:t>
            </w:r>
            <w:proofErr w:type="spellEnd"/>
            <w:r w:rsidR="00484F63" w:rsidRPr="00FF3D7C">
              <w:rPr>
                <w:rFonts w:cstheme="minorHAnsi"/>
                <w:lang w:val="de-DE"/>
              </w:rPr>
              <w:t xml:space="preserve">. </w:t>
            </w:r>
            <w:r w:rsidRPr="00FF3D7C">
              <w:rPr>
                <w:rFonts w:cstheme="minorHAnsi"/>
              </w:rPr>
              <w:t>Uczymy się przez zabawę</w:t>
            </w:r>
          </w:p>
        </w:tc>
        <w:tc>
          <w:tcPr>
            <w:tcW w:w="6044" w:type="dxa"/>
          </w:tcPr>
          <w:p w14:paraId="2A300456" w14:textId="3192F2BA" w:rsidR="00560068" w:rsidRPr="00FF3D7C" w:rsidRDefault="007108DC" w:rsidP="00BF318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narysować kształty zwierząt w powietrzu</w:t>
            </w:r>
            <w:r w:rsidRPr="00FF3D7C">
              <w:rPr>
                <w:rFonts w:cstheme="minorHAnsi"/>
              </w:rPr>
              <w:t>,</w:t>
            </w:r>
          </w:p>
          <w:p w14:paraId="0F232E3D" w14:textId="7C7BB866" w:rsidR="00560068" w:rsidRPr="00FF3D7C" w:rsidRDefault="007108DC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przedstawić pantomimę</w:t>
            </w:r>
            <w:r w:rsidRPr="00FF3D7C">
              <w:rPr>
                <w:rFonts w:cstheme="minorHAnsi"/>
              </w:rPr>
              <w:t>,</w:t>
            </w:r>
          </w:p>
          <w:p w14:paraId="53B18937" w14:textId="015747F0" w:rsidR="00560068" w:rsidRPr="00FF3D7C" w:rsidRDefault="007108DC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odgadywać nazwy i nazywać zwierzęta domowe</w:t>
            </w:r>
            <w:r w:rsidRPr="00FF3D7C">
              <w:rPr>
                <w:rFonts w:cstheme="minorHAnsi"/>
              </w:rPr>
              <w:t>,</w:t>
            </w:r>
          </w:p>
          <w:p w14:paraId="5CE9DF84" w14:textId="29C87A87" w:rsidR="00560068" w:rsidRPr="00FF3D7C" w:rsidRDefault="007108DC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odnaleźć pary zwierząt</w:t>
            </w:r>
            <w:r w:rsidRPr="00FF3D7C">
              <w:rPr>
                <w:rFonts w:cstheme="minorHAnsi"/>
              </w:rPr>
              <w:t>,</w:t>
            </w:r>
          </w:p>
          <w:p w14:paraId="1330B14F" w14:textId="35A06DF8" w:rsidR="00560068" w:rsidRPr="00FF3D7C" w:rsidRDefault="007108DC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zagrać w „czarnego Piotrusia”</w:t>
            </w:r>
            <w:r w:rsidRPr="00FF3D7C">
              <w:rPr>
                <w:rFonts w:cstheme="minorHAnsi"/>
              </w:rPr>
              <w:t>,</w:t>
            </w:r>
          </w:p>
          <w:p w14:paraId="76CD8290" w14:textId="66A78F7B" w:rsidR="005462E7" w:rsidRPr="00FF3D7C" w:rsidRDefault="007108DC" w:rsidP="0056006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współpracować z rówieśnikami</w:t>
            </w:r>
          </w:p>
        </w:tc>
        <w:tc>
          <w:tcPr>
            <w:tcW w:w="1426" w:type="dxa"/>
          </w:tcPr>
          <w:p w14:paraId="4516BEB4" w14:textId="2F6B92B6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52, 53</w:t>
            </w:r>
          </w:p>
        </w:tc>
        <w:tc>
          <w:tcPr>
            <w:tcW w:w="1075" w:type="dxa"/>
          </w:tcPr>
          <w:p w14:paraId="149EEAEA" w14:textId="450E4D38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77, 78, 79, 80</w:t>
            </w:r>
          </w:p>
        </w:tc>
        <w:tc>
          <w:tcPr>
            <w:tcW w:w="1499" w:type="dxa"/>
          </w:tcPr>
          <w:p w14:paraId="4AF7AC5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A9C93A1" w14:textId="74D47A2C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65FD73C" w14:textId="538557AD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03D8362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8A2EFA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3DD1BAC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FA6DF96" w14:textId="3BC2516C" w:rsidR="005462E7" w:rsidRPr="00C4709C" w:rsidRDefault="00DF6F49" w:rsidP="008574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</w:tc>
      </w:tr>
      <w:tr w:rsidR="003A558F" w:rsidRPr="00C4709C" w14:paraId="73D78C0D" w14:textId="77777777" w:rsidTr="002D60A5">
        <w:tc>
          <w:tcPr>
            <w:tcW w:w="1259" w:type="dxa"/>
          </w:tcPr>
          <w:p w14:paraId="6D80C0BD" w14:textId="7C2857A4" w:rsidR="003A558F" w:rsidRDefault="003A558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7F6EF26A" w14:textId="5AF3FE64" w:rsidR="003A558F" w:rsidRPr="00FF3D7C" w:rsidRDefault="003A558F" w:rsidP="00484F63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Mein Haustier</w:t>
            </w:r>
          </w:p>
        </w:tc>
        <w:tc>
          <w:tcPr>
            <w:tcW w:w="6044" w:type="dxa"/>
          </w:tcPr>
          <w:p w14:paraId="0AAE457A" w14:textId="77777777" w:rsidR="003A558F" w:rsidRDefault="003A558F" w:rsidP="00BF318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3B983F36" w14:textId="77777777" w:rsidR="003A558F" w:rsidRDefault="003A558F" w:rsidP="00BF318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tekście,</w:t>
            </w:r>
          </w:p>
          <w:p w14:paraId="5E56D21A" w14:textId="0911FD02" w:rsidR="003A558F" w:rsidRPr="00FF3D7C" w:rsidRDefault="003A558F" w:rsidP="00BF318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wypowiedzieć się na temat zwierząt domowych</w:t>
            </w:r>
          </w:p>
        </w:tc>
        <w:tc>
          <w:tcPr>
            <w:tcW w:w="1426" w:type="dxa"/>
          </w:tcPr>
          <w:p w14:paraId="43C72A8D" w14:textId="77777777" w:rsidR="003A558F" w:rsidRDefault="003A558F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4AB84DC5" w14:textId="24516C31" w:rsidR="003A558F" w:rsidRDefault="003A558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82</w:t>
            </w:r>
          </w:p>
        </w:tc>
        <w:tc>
          <w:tcPr>
            <w:tcW w:w="1499" w:type="dxa"/>
          </w:tcPr>
          <w:p w14:paraId="739EC463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A6A5BC5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D940DC9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8B7FC90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053C1053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A706F48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832EBD8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2.10.</w:t>
            </w:r>
          </w:p>
          <w:p w14:paraId="64961AF7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3AD21EC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5340191" w14:textId="77777777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B8C63A6" w14:textId="1E3F7C82" w:rsidR="003A558F" w:rsidRDefault="003A558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3.3)</w:t>
            </w:r>
          </w:p>
        </w:tc>
      </w:tr>
      <w:tr w:rsidR="0063782D" w:rsidRPr="00C4709C" w14:paraId="6ED00B56" w14:textId="77777777" w:rsidTr="002D60A5">
        <w:tc>
          <w:tcPr>
            <w:tcW w:w="1259" w:type="dxa"/>
          </w:tcPr>
          <w:p w14:paraId="70D2890A" w14:textId="34F86988" w:rsidR="0063782D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3</w:t>
            </w:r>
            <w:r w:rsidR="00F93476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60C07609" w14:textId="58331248" w:rsidR="00560068" w:rsidRPr="00FF3D7C" w:rsidRDefault="00560068" w:rsidP="00484F63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Wir malen Haustiere.</w:t>
            </w:r>
            <w:r w:rsidR="00484F63"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</w:p>
          <w:p w14:paraId="57E04AC1" w14:textId="77777777" w:rsidR="0063782D" w:rsidRPr="00FF3D7C" w:rsidRDefault="0063782D" w:rsidP="00C107D7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316BBBF9" w14:textId="1B58E281" w:rsidR="00560068" w:rsidRPr="00FF3D7C" w:rsidRDefault="00627456" w:rsidP="00BF318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przeczytać ze zrozumieniem wyrazy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i proste zdania dotyczące strusia</w:t>
            </w:r>
            <w:r w:rsidRPr="00FF3D7C">
              <w:rPr>
                <w:rFonts w:cstheme="minorHAnsi"/>
              </w:rPr>
              <w:t>,</w:t>
            </w:r>
          </w:p>
          <w:p w14:paraId="0D16FBB4" w14:textId="6F0B78B2" w:rsidR="00560068" w:rsidRPr="00FF3D7C" w:rsidRDefault="00627456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zrozumieć sens opowiadania przedstawionego za pomocą obrazów</w:t>
            </w:r>
            <w:r w:rsidRPr="00FF3D7C">
              <w:rPr>
                <w:rFonts w:cstheme="minorHAnsi"/>
              </w:rPr>
              <w:t>,</w:t>
            </w:r>
          </w:p>
          <w:p w14:paraId="45C2DD5D" w14:textId="07661C44" w:rsidR="00560068" w:rsidRPr="00FF3D7C" w:rsidRDefault="00627456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odegrać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5FB322BB" w14:textId="6C6839A6" w:rsidR="00560068" w:rsidRPr="00FF3D7C" w:rsidRDefault="00627456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764859FD" w14:textId="3EF3BE49" w:rsidR="00560068" w:rsidRPr="00FF3D7C" w:rsidRDefault="00627456" w:rsidP="00BF318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zrozumieć wypowiedzi ze słuchu na temat zwierząt i ich ulubionych potraw</w:t>
            </w:r>
          </w:p>
          <w:p w14:paraId="52A0AD59" w14:textId="77777777" w:rsidR="0063782D" w:rsidRPr="00FF3D7C" w:rsidRDefault="0063782D" w:rsidP="00C107D7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792703FF" w14:textId="3E844FE3" w:rsidR="0063782D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54, 56, 57</w:t>
            </w:r>
          </w:p>
        </w:tc>
        <w:tc>
          <w:tcPr>
            <w:tcW w:w="1075" w:type="dxa"/>
          </w:tcPr>
          <w:p w14:paraId="68D15794" w14:textId="011C68E2" w:rsidR="0063782D" w:rsidRPr="00C4709C" w:rsidRDefault="0063782D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CFC707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B74019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C6DCEB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B9FA8D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771DAEC0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8C5E9B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6BA510B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F60E555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434AF221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D37A665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219B20A" w14:textId="4AF73254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57D49370" w14:textId="77777777" w:rsidTr="002D60A5">
        <w:tc>
          <w:tcPr>
            <w:tcW w:w="1259" w:type="dxa"/>
          </w:tcPr>
          <w:p w14:paraId="07B564DA" w14:textId="37F40092" w:rsidR="002D60A5" w:rsidRPr="00C4709C" w:rsidRDefault="003A558F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DC0F44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A17A7F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4EAC421" w14:textId="305BD9E4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4EC2CD01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223F7CA7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789DCB9C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589921AC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4D730406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506E3272" w14:textId="77777777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2E921835" w14:textId="18118DD9" w:rsidR="002D60A5" w:rsidRDefault="00DC0F44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</w:t>
            </w:r>
          </w:p>
        </w:tc>
        <w:tc>
          <w:tcPr>
            <w:tcW w:w="1499" w:type="dxa"/>
          </w:tcPr>
          <w:p w14:paraId="05ADA30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153C0F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51FC9BC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F8AF5B5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100F460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CABD5A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72F314B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882DFB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35B76619" w14:textId="3FCE392A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2D60A5" w14:paraId="169E5376" w14:textId="77777777" w:rsidTr="00136589">
        <w:tc>
          <w:tcPr>
            <w:tcW w:w="15388" w:type="dxa"/>
            <w:gridSpan w:val="6"/>
            <w:shd w:val="clear" w:color="auto" w:fill="A8D08D" w:themeFill="accent6" w:themeFillTint="99"/>
          </w:tcPr>
          <w:p w14:paraId="7F93F00A" w14:textId="77777777" w:rsidR="005462E7" w:rsidRDefault="005462E7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7</w:t>
            </w:r>
            <w:r w:rsid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Bei Grazia z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u Besuch</w:t>
            </w:r>
          </w:p>
          <w:p w14:paraId="7B52128B" w14:textId="4F440580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2E7" w:rsidRPr="00C4709C" w14:paraId="227CE89C" w14:textId="77777777" w:rsidTr="002D60A5">
        <w:tc>
          <w:tcPr>
            <w:tcW w:w="1259" w:type="dxa"/>
          </w:tcPr>
          <w:p w14:paraId="6C0002A7" w14:textId="42F2DBD0" w:rsidR="005462E7" w:rsidRPr="00C4709C" w:rsidRDefault="00DC0F44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39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1F24C317" w14:textId="193555CF" w:rsidR="00560068" w:rsidRPr="00FF3D7C" w:rsidRDefault="00560068" w:rsidP="00484F63">
            <w:pPr>
              <w:snapToGrid w:val="0"/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Bei</w:t>
            </w:r>
            <w:proofErr w:type="spellEnd"/>
            <w:r w:rsidRPr="00FF3D7C">
              <w:rPr>
                <w:rFonts w:cstheme="minorHAnsi"/>
              </w:rPr>
              <w:t xml:space="preserve"> Grazia </w:t>
            </w:r>
            <w:proofErr w:type="spellStart"/>
            <w:r w:rsidRPr="00FF3D7C">
              <w:rPr>
                <w:rFonts w:cstheme="minorHAnsi"/>
              </w:rPr>
              <w:t>zu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Besuch</w:t>
            </w:r>
            <w:proofErr w:type="spellEnd"/>
            <w:r w:rsidR="00484F63" w:rsidRPr="00FF3D7C">
              <w:rPr>
                <w:rFonts w:cstheme="minorHAnsi"/>
              </w:rPr>
              <w:t>.</w:t>
            </w:r>
            <w:r w:rsidR="00484F63"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Odwiedzamy Grazię w domu.</w:t>
            </w:r>
          </w:p>
          <w:p w14:paraId="57729F4D" w14:textId="77777777" w:rsidR="005462E7" w:rsidRPr="00FF3D7C" w:rsidRDefault="005462E7" w:rsidP="00C107D7">
            <w:pPr>
              <w:rPr>
                <w:rFonts w:cstheme="minorHAnsi"/>
              </w:rPr>
            </w:pPr>
          </w:p>
        </w:tc>
        <w:tc>
          <w:tcPr>
            <w:tcW w:w="6044" w:type="dxa"/>
          </w:tcPr>
          <w:p w14:paraId="6AC0DC97" w14:textId="7DA3DEE7" w:rsidR="00560068" w:rsidRPr="00FF3D7C" w:rsidRDefault="00627456" w:rsidP="00BF3180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nazywać produkty spożywcze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3DB8FD6" w14:textId="4C4D8E71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pytać o produkty i napoje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929A557" w14:textId="00E35A8B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wyrażać swoje życzenia dotyczące jedzenia i picia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DB8AE9A" w14:textId="213004B6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powiedzieć, czy coś smakuje, czy nie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2F2A1AC" w14:textId="68893C52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recytować rymowankę o jedzeniu i piciu – rap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51311B4D" w14:textId="59259268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zaśpiewać piosenkę o zwierzętach domowych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3F12E50" w14:textId="589DFF04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prawidłowo wymówić tekst piosenki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368AAEFF" w14:textId="69993EB1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współpracować z rówieśnikami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16830C0" w14:textId="1FB4B95F" w:rsidR="00560068" w:rsidRPr="00FF3D7C" w:rsidRDefault="00627456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rozumieć ogólny sens tekstu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35636B2" w14:textId="73383984" w:rsidR="005462E7" w:rsidRPr="00FF3D7C" w:rsidRDefault="00627456" w:rsidP="00560068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znajdować w wypowiedzi określone informacje</w:t>
            </w:r>
          </w:p>
        </w:tc>
        <w:tc>
          <w:tcPr>
            <w:tcW w:w="1426" w:type="dxa"/>
          </w:tcPr>
          <w:p w14:paraId="7D7D2FD0" w14:textId="32C07D85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58, 59</w:t>
            </w:r>
          </w:p>
        </w:tc>
        <w:tc>
          <w:tcPr>
            <w:tcW w:w="1075" w:type="dxa"/>
          </w:tcPr>
          <w:p w14:paraId="46A04702" w14:textId="620C4624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86, 87, 88</w:t>
            </w:r>
          </w:p>
        </w:tc>
        <w:tc>
          <w:tcPr>
            <w:tcW w:w="1499" w:type="dxa"/>
          </w:tcPr>
          <w:p w14:paraId="678DA63E" w14:textId="28BA65BE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1DDE4C5" w14:textId="64D278CD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402F7DFA" w14:textId="79713E50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8708E35" w14:textId="4EC9F1A9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448C15A" w14:textId="0DD269BD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900B76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B891DF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64EAED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3967DD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F65A39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4606F36B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DD0E8BA" w14:textId="4C86146A" w:rsidR="008574A5" w:rsidRPr="00C4709C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B473F9" w:rsidRPr="00C4709C" w14:paraId="36C79635" w14:textId="77777777" w:rsidTr="002D60A5">
        <w:tc>
          <w:tcPr>
            <w:tcW w:w="1259" w:type="dxa"/>
          </w:tcPr>
          <w:p w14:paraId="0CCBA187" w14:textId="4946C5A2" w:rsidR="00B473F9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CB12841" w14:textId="77777777" w:rsidR="00A17A7F" w:rsidRPr="00A17A7F" w:rsidRDefault="00A17A7F" w:rsidP="00A17A7F">
            <w:pPr>
              <w:snapToGrid w:val="0"/>
              <w:rPr>
                <w:rFonts w:ascii="Calibri" w:hAnsi="Calibri" w:cs="Calibri"/>
                <w:lang w:val="de-DE"/>
              </w:rPr>
            </w:pPr>
            <w:r w:rsidRPr="00A17A7F">
              <w:rPr>
                <w:rFonts w:ascii="Calibri" w:hAnsi="Calibri" w:cs="Calibri"/>
                <w:lang w:val="de-DE"/>
              </w:rPr>
              <w:t>Und der Hunger ist vorbei.-</w:t>
            </w:r>
          </w:p>
          <w:p w14:paraId="7B007F99" w14:textId="136225E6" w:rsidR="00B473F9" w:rsidRPr="00FF3D7C" w:rsidRDefault="00A17A7F" w:rsidP="00A17A7F">
            <w:pPr>
              <w:snapToGrid w:val="0"/>
              <w:rPr>
                <w:rFonts w:cstheme="minorHAnsi"/>
              </w:rPr>
            </w:pPr>
            <w:r w:rsidRPr="00A17A7F">
              <w:rPr>
                <w:rFonts w:ascii="Calibri" w:hAnsi="Calibri" w:cs="Calibri"/>
              </w:rPr>
              <w:t>Głód i pragnienie znikają w mig!</w:t>
            </w:r>
          </w:p>
        </w:tc>
        <w:tc>
          <w:tcPr>
            <w:tcW w:w="6044" w:type="dxa"/>
          </w:tcPr>
          <w:p w14:paraId="58135D14" w14:textId="77777777" w:rsidR="00B473F9" w:rsidRDefault="00A17A7F" w:rsidP="00BF3180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zaśpiewać piosenkę o jedzeniu,</w:t>
            </w:r>
          </w:p>
          <w:p w14:paraId="5D2BFC54" w14:textId="700F4E57" w:rsidR="00A17A7F" w:rsidRPr="00FF3D7C" w:rsidRDefault="00A17A7F" w:rsidP="00BF3180">
            <w:pPr>
              <w:pStyle w:val="Akapitzlist1"/>
              <w:snapToGrid w:val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nazwać produkty spożywcze</w:t>
            </w:r>
          </w:p>
        </w:tc>
        <w:tc>
          <w:tcPr>
            <w:tcW w:w="1426" w:type="dxa"/>
          </w:tcPr>
          <w:p w14:paraId="7B7C0425" w14:textId="6F63BDDC" w:rsidR="00B473F9" w:rsidRDefault="00B473F9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63</w:t>
            </w:r>
          </w:p>
        </w:tc>
        <w:tc>
          <w:tcPr>
            <w:tcW w:w="1075" w:type="dxa"/>
          </w:tcPr>
          <w:p w14:paraId="5FB7F347" w14:textId="449F604E" w:rsidR="00B473F9" w:rsidRDefault="00DC0F44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93</w:t>
            </w:r>
          </w:p>
        </w:tc>
        <w:tc>
          <w:tcPr>
            <w:tcW w:w="1499" w:type="dxa"/>
          </w:tcPr>
          <w:p w14:paraId="21DA4426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D7537ED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4EF5BF0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DA6BBB1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07B1CF0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E120067" w14:textId="77777777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EFCE41A" w14:textId="33A62165" w:rsidR="00B473F9" w:rsidRDefault="00B473F9" w:rsidP="00B473F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39DC1C79" w14:textId="77777777" w:rsidTr="002D60A5">
        <w:tc>
          <w:tcPr>
            <w:tcW w:w="1259" w:type="dxa"/>
          </w:tcPr>
          <w:p w14:paraId="2CF475A0" w14:textId="4096003F" w:rsidR="005462E7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1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218F0B66" w14:textId="385976D1" w:rsidR="00560068" w:rsidRPr="00FF3D7C" w:rsidRDefault="00560068" w:rsidP="00560068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Lebensmittel</w:t>
            </w:r>
            <w:r w:rsidR="00484F63" w:rsidRPr="00FF3D7C">
              <w:rPr>
                <w:rFonts w:cstheme="minorHAnsi"/>
                <w:lang w:val="de-DE"/>
              </w:rPr>
              <w:t xml:space="preserve">. </w:t>
            </w:r>
            <w:r w:rsidRPr="00FF3D7C">
              <w:rPr>
                <w:rFonts w:cstheme="minorHAnsi"/>
                <w:lang w:val="de-DE"/>
              </w:rPr>
              <w:t xml:space="preserve">Wir spielen und üben </w:t>
            </w:r>
          </w:p>
          <w:p w14:paraId="39514382" w14:textId="1259B027" w:rsidR="005462E7" w:rsidRPr="00FF3D7C" w:rsidRDefault="00560068" w:rsidP="00484F63">
            <w:pPr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  <w:lang w:val="de-DE"/>
              </w:rPr>
              <w:t>Produkty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spożywcze</w:t>
            </w:r>
            <w:proofErr w:type="spellEnd"/>
            <w:r w:rsidR="00484F63" w:rsidRPr="00FF3D7C">
              <w:rPr>
                <w:rFonts w:cstheme="minorHAnsi"/>
                <w:lang w:val="de-DE"/>
              </w:rPr>
              <w:t xml:space="preserve">. </w:t>
            </w:r>
            <w:r w:rsidR="00484F63" w:rsidRPr="00FF3D7C">
              <w:rPr>
                <w:rFonts w:cstheme="minorHAnsi"/>
              </w:rPr>
              <w:t>U</w:t>
            </w:r>
            <w:r w:rsidRPr="00FF3D7C">
              <w:rPr>
                <w:rFonts w:cstheme="minorHAnsi"/>
              </w:rPr>
              <w:t>czymy się przez zabawę</w:t>
            </w:r>
          </w:p>
        </w:tc>
        <w:tc>
          <w:tcPr>
            <w:tcW w:w="6044" w:type="dxa"/>
          </w:tcPr>
          <w:p w14:paraId="375FAFD7" w14:textId="1617D751" w:rsidR="00560068" w:rsidRPr="00FF3D7C" w:rsidRDefault="005F3652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nazwać i odgadnąć nazwy produktów spożywczych i napojów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CE98DDD" w14:textId="01C4960E" w:rsidR="00560068" w:rsidRPr="00FF3D7C" w:rsidRDefault="005F3652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rozpoznać produkty za pomocą zmysłów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979788" w14:textId="6DBD49A9" w:rsidR="005462E7" w:rsidRPr="00FF3D7C" w:rsidRDefault="005F3652" w:rsidP="00BF318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BF318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zapamiętać nazwy wyrazić życzenia dotyczące produktów, które chce się jeść lub pić</w:t>
            </w:r>
          </w:p>
        </w:tc>
        <w:tc>
          <w:tcPr>
            <w:tcW w:w="1426" w:type="dxa"/>
          </w:tcPr>
          <w:p w14:paraId="3B9D3D49" w14:textId="4531DA86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60, 61</w:t>
            </w:r>
          </w:p>
        </w:tc>
        <w:tc>
          <w:tcPr>
            <w:tcW w:w="1075" w:type="dxa"/>
          </w:tcPr>
          <w:p w14:paraId="1A44DD2F" w14:textId="412FB178" w:rsidR="005462E7" w:rsidRPr="00C4709C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89, 91, 92</w:t>
            </w:r>
          </w:p>
        </w:tc>
        <w:tc>
          <w:tcPr>
            <w:tcW w:w="1499" w:type="dxa"/>
          </w:tcPr>
          <w:p w14:paraId="481CF51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9F44B94" w14:textId="5C2F42A9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1C1D46C8" w14:textId="5AECA907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C0431C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7F65DE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17E6DF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A4D9C4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E706FA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EE6085F" w14:textId="1A787E83" w:rsidR="005462E7" w:rsidRPr="00C4709C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63782D" w:rsidRPr="005943E0" w14:paraId="5F18EC9D" w14:textId="77777777" w:rsidTr="002D60A5">
        <w:tc>
          <w:tcPr>
            <w:tcW w:w="1259" w:type="dxa"/>
          </w:tcPr>
          <w:p w14:paraId="3D3E5F35" w14:textId="3206F5A5" w:rsidR="0063782D" w:rsidRPr="00C4709C" w:rsidRDefault="00A17A7F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1CD754FD" w14:textId="33DA7B45" w:rsidR="0063782D" w:rsidRPr="00FF3D7C" w:rsidRDefault="00560068" w:rsidP="00484F63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Klassenfrühstück</w:t>
            </w:r>
            <w:r w:rsidR="00484F63" w:rsidRPr="00FF3D7C">
              <w:rPr>
                <w:rFonts w:cstheme="minorHAnsi"/>
                <w:lang w:val="de-DE"/>
              </w:rPr>
              <w:t>.</w:t>
            </w:r>
            <w:r w:rsidR="00484F63"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  </w:t>
            </w:r>
          </w:p>
        </w:tc>
        <w:tc>
          <w:tcPr>
            <w:tcW w:w="6044" w:type="dxa"/>
          </w:tcPr>
          <w:p w14:paraId="3DBA064F" w14:textId="0A343B61" w:rsidR="00560068" w:rsidRPr="00FF3D7C" w:rsidRDefault="005F3652" w:rsidP="00BF3180">
            <w:pPr>
              <w:suppressAutoHyphens/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czytać ze zrozumieniem wyrazy i proste zdania na temat jeża</w:t>
            </w:r>
            <w:r w:rsidRPr="00FF3D7C">
              <w:rPr>
                <w:rFonts w:cstheme="minorHAnsi"/>
              </w:rPr>
              <w:t>,</w:t>
            </w:r>
          </w:p>
          <w:p w14:paraId="2490E92E" w14:textId="14EB4FA6" w:rsidR="00560068" w:rsidRPr="00FF3D7C" w:rsidRDefault="005F3652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odegrać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664E5370" w14:textId="24B9C12E" w:rsidR="00560068" w:rsidRPr="00FF3D7C" w:rsidRDefault="005F3652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65E3E5B3" w14:textId="5675F1CD" w:rsidR="00560068" w:rsidRPr="00FF3D7C" w:rsidRDefault="005F3652" w:rsidP="00BF3180">
            <w:pPr>
              <w:suppressAutoHyphens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BF3180" w:rsidRPr="00FF3D7C">
              <w:rPr>
                <w:rFonts w:cstheme="minorHAnsi"/>
              </w:rPr>
              <w:t xml:space="preserve"> </w:t>
            </w:r>
            <w:r w:rsidR="00560068" w:rsidRPr="00FF3D7C">
              <w:rPr>
                <w:rFonts w:cstheme="minorHAnsi"/>
              </w:rPr>
              <w:t>współpracować  z rówieśnikami w tworzeniu piramidy żywienia</w:t>
            </w:r>
            <w:r w:rsidRPr="00FF3D7C">
              <w:rPr>
                <w:rFonts w:cstheme="minorHAnsi"/>
              </w:rPr>
              <w:t>,</w:t>
            </w:r>
          </w:p>
          <w:p w14:paraId="72EFE116" w14:textId="3748246A" w:rsidR="00560068" w:rsidRPr="00FF3D7C" w:rsidRDefault="005F3652" w:rsidP="005943E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5943E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zrozumieć tekst ze słuchu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79AF9C2" w14:textId="3E3A9D0C" w:rsidR="00560068" w:rsidRPr="00FF3D7C" w:rsidRDefault="005F3652" w:rsidP="005943E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5943E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wypowiedzieć się na temat ulubionych produktów spożywczych</w:t>
            </w: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F6C6F8E" w14:textId="69A7B604" w:rsidR="00560068" w:rsidRPr="00FF3D7C" w:rsidRDefault="005F3652" w:rsidP="005943E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5943E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zaplanować i przygotować śniadanie w klasie</w:t>
            </w:r>
          </w:p>
          <w:p w14:paraId="4E00599A" w14:textId="5E7D020C" w:rsidR="00560068" w:rsidRPr="00FF3D7C" w:rsidRDefault="005F3652" w:rsidP="005943E0">
            <w:pPr>
              <w:pStyle w:val="Akapitzlist1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F3D7C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5943E0" w:rsidRPr="00FF3D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60068" w:rsidRPr="00FF3D7C">
              <w:rPr>
                <w:rFonts w:asciiTheme="minorHAnsi" w:hAnsiTheme="minorHAnsi" w:cstheme="minorHAnsi"/>
                <w:sz w:val="22"/>
                <w:szCs w:val="22"/>
              </w:rPr>
              <w:t>współpracować z rówieśnikami</w:t>
            </w:r>
          </w:p>
          <w:p w14:paraId="0BE4347F" w14:textId="77777777" w:rsidR="0063782D" w:rsidRPr="00FF3D7C" w:rsidRDefault="0063782D" w:rsidP="00C107D7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4CBEA3A8" w14:textId="35DF800D" w:rsidR="0063782D" w:rsidRPr="005943E0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62, 64, 65</w:t>
            </w:r>
          </w:p>
        </w:tc>
        <w:tc>
          <w:tcPr>
            <w:tcW w:w="1075" w:type="dxa"/>
          </w:tcPr>
          <w:p w14:paraId="489954B9" w14:textId="02589CAA" w:rsidR="0063782D" w:rsidRPr="005943E0" w:rsidRDefault="0063782D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B9A3272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58E0480" w14:textId="441D5F2A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5D89E22" w14:textId="4F3F2D98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5C4EE25" w14:textId="6A3ABA45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344F681C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559CA3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0AEB9B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A170A8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40ABEC4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B45238B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D541E3D" w14:textId="36716A22" w:rsidR="00B77AAF" w:rsidRPr="005943E0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DC0F44" w:rsidRPr="00831B42" w14:paraId="143ED9ED" w14:textId="77777777" w:rsidTr="002D60A5">
        <w:tc>
          <w:tcPr>
            <w:tcW w:w="1259" w:type="dxa"/>
          </w:tcPr>
          <w:p w14:paraId="2F6DB11C" w14:textId="69965E65" w:rsidR="00DC0F44" w:rsidRDefault="00831B42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43.</w:t>
            </w:r>
          </w:p>
        </w:tc>
        <w:tc>
          <w:tcPr>
            <w:tcW w:w="4085" w:type="dxa"/>
          </w:tcPr>
          <w:p w14:paraId="0F36567D" w14:textId="4CAF3CDD" w:rsidR="00831B42" w:rsidRPr="00831B42" w:rsidRDefault="00831B42" w:rsidP="00831B42">
            <w:pPr>
              <w:rPr>
                <w:rFonts w:ascii="Calibri" w:hAnsi="Calibri" w:cs="Calibri"/>
                <w:lang w:val="de-DE"/>
              </w:rPr>
            </w:pPr>
            <w:r w:rsidRPr="00831B42">
              <w:rPr>
                <w:rFonts w:ascii="Calibri" w:hAnsi="Calibri" w:cs="Calibri"/>
                <w:lang w:val="de-DE"/>
              </w:rPr>
              <w:t xml:space="preserve">Ernährungspyramide. </w:t>
            </w:r>
            <w:proofErr w:type="spellStart"/>
            <w:r w:rsidRPr="00831B42">
              <w:rPr>
                <w:rFonts w:ascii="Calibri" w:hAnsi="Calibri" w:cs="Calibri"/>
                <w:lang w:val="de-DE"/>
              </w:rPr>
              <w:t>Piramida</w:t>
            </w:r>
            <w:proofErr w:type="spellEnd"/>
            <w:r w:rsidRPr="00831B42">
              <w:rPr>
                <w:rFonts w:ascii="Calibri" w:hAnsi="Calibri" w:cs="Calibri"/>
                <w:lang w:val="de-DE"/>
              </w:rPr>
              <w:t xml:space="preserve"> </w:t>
            </w:r>
            <w:proofErr w:type="spellStart"/>
            <w:r w:rsidRPr="00831B42">
              <w:rPr>
                <w:rFonts w:ascii="Calibri" w:hAnsi="Calibri" w:cs="Calibri"/>
                <w:lang w:val="de-DE"/>
              </w:rPr>
              <w:t>żywienia</w:t>
            </w:r>
            <w:proofErr w:type="spellEnd"/>
            <w:r w:rsidRPr="00831B42">
              <w:rPr>
                <w:rFonts w:ascii="Calibri" w:hAnsi="Calibri" w:cs="Calibri"/>
                <w:lang w:val="de-DE"/>
              </w:rPr>
              <w:t>.</w:t>
            </w:r>
          </w:p>
          <w:p w14:paraId="1E304874" w14:textId="4A1543BB" w:rsidR="00DC0F44" w:rsidRPr="00831B42" w:rsidRDefault="00DC0F44" w:rsidP="00831B42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293D8B53" w14:textId="77777777" w:rsidR="00DC0F44" w:rsidRDefault="00831B42" w:rsidP="00BF3180">
            <w:pPr>
              <w:suppressAutoHyphens/>
              <w:snapToGrid w:val="0"/>
              <w:rPr>
                <w:rFonts w:cstheme="minorHAnsi"/>
              </w:rPr>
            </w:pPr>
            <w:r w:rsidRPr="00831B42">
              <w:rPr>
                <w:rFonts w:cstheme="minorHAnsi"/>
              </w:rPr>
              <w:t>- brać udział w pracy p</w:t>
            </w:r>
            <w:r>
              <w:rPr>
                <w:rFonts w:cstheme="minorHAnsi"/>
              </w:rPr>
              <w:t>rojektowej,</w:t>
            </w:r>
          </w:p>
          <w:p w14:paraId="3D585658" w14:textId="2B5C3351" w:rsidR="00831B42" w:rsidRPr="00831B42" w:rsidRDefault="00831B42" w:rsidP="00BF3180">
            <w:pPr>
              <w:suppressAutoHyphens/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tworzyć piramidę żywienia</w:t>
            </w:r>
          </w:p>
        </w:tc>
        <w:tc>
          <w:tcPr>
            <w:tcW w:w="1426" w:type="dxa"/>
          </w:tcPr>
          <w:p w14:paraId="00F53D66" w14:textId="77777777" w:rsidR="00DC0F44" w:rsidRPr="00831B42" w:rsidRDefault="00DC0F44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5B4113D9" w14:textId="4FA4DA54" w:rsidR="00DC0F44" w:rsidRPr="00831B42" w:rsidRDefault="00831B42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95</w:t>
            </w:r>
          </w:p>
        </w:tc>
        <w:tc>
          <w:tcPr>
            <w:tcW w:w="1499" w:type="dxa"/>
          </w:tcPr>
          <w:p w14:paraId="66E76113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583FB48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34BC9C7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4D88C237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2.5)</w:t>
            </w:r>
          </w:p>
          <w:p w14:paraId="128F998A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A0209A4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B38AF7F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8B16996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92C8027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0B3D17C9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6AA34299" w14:textId="41C635AA" w:rsidR="00DC0F44" w:rsidRPr="00831B42" w:rsidRDefault="00831B42" w:rsidP="00831B42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2D60A5" w:rsidRPr="005943E0" w14:paraId="5BFFC3CA" w14:textId="77777777" w:rsidTr="002D60A5">
        <w:tc>
          <w:tcPr>
            <w:tcW w:w="1259" w:type="dxa"/>
          </w:tcPr>
          <w:p w14:paraId="4968B5FC" w14:textId="2B17CB53" w:rsidR="002D60A5" w:rsidRPr="00C4709C" w:rsidRDefault="00A17A7F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511A6FD8" w14:textId="3AC5264B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385AE995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12BFC6E8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23E7A96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11F1B133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7E418F80" w14:textId="77777777" w:rsidR="002D60A5" w:rsidRPr="00FF3D7C" w:rsidRDefault="002D60A5" w:rsidP="002D60A5">
            <w:pPr>
              <w:suppressAutoHyphens/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342B2021" w14:textId="77777777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57C6AED" w14:textId="429310FC" w:rsidR="002D60A5" w:rsidRDefault="00DC0F44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97</w:t>
            </w:r>
          </w:p>
        </w:tc>
        <w:tc>
          <w:tcPr>
            <w:tcW w:w="1499" w:type="dxa"/>
          </w:tcPr>
          <w:p w14:paraId="0027A9CD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CA9E0C3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C2050A9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EC357FA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712CE7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7867681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C7D083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33B0AED3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411EF73D" w14:textId="1C2F98C4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247565" w14:paraId="31175E83" w14:textId="77777777" w:rsidTr="00136589">
        <w:tc>
          <w:tcPr>
            <w:tcW w:w="15388" w:type="dxa"/>
            <w:gridSpan w:val="6"/>
            <w:shd w:val="clear" w:color="auto" w:fill="A8D08D" w:themeFill="accent6" w:themeFillTint="99"/>
          </w:tcPr>
          <w:p w14:paraId="696CA917" w14:textId="089FC222" w:rsidR="005462E7" w:rsidRPr="00152CC2" w:rsidRDefault="005462E7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  <w:r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>Lektion 8</w:t>
            </w:r>
            <w:r w:rsidR="00152CC2" w:rsidRPr="00152CC2">
              <w:rPr>
                <w:rFonts w:cstheme="minorHAnsi"/>
                <w:b/>
                <w:bCs/>
                <w:sz w:val="24"/>
                <w:szCs w:val="24"/>
                <w:lang w:val="de-DE"/>
              </w:rPr>
              <w:t xml:space="preserve"> Wohin gehen wir denn?</w:t>
            </w:r>
          </w:p>
          <w:p w14:paraId="603374DE" w14:textId="0CC5DEB4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  <w:lang w:val="de-DE"/>
              </w:rPr>
            </w:pPr>
          </w:p>
        </w:tc>
      </w:tr>
      <w:tr w:rsidR="005462E7" w:rsidRPr="005943E0" w14:paraId="3C9161B5" w14:textId="77777777" w:rsidTr="002D60A5">
        <w:tc>
          <w:tcPr>
            <w:tcW w:w="1259" w:type="dxa"/>
          </w:tcPr>
          <w:p w14:paraId="493E15A1" w14:textId="2DE4CFEB" w:rsidR="005462E7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5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6DD094E2" w14:textId="2D847AB4" w:rsidR="005462E7" w:rsidRPr="00FF3D7C" w:rsidRDefault="00BF3180" w:rsidP="009D34F5">
            <w:pPr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 xml:space="preserve">Wohin gehen wir denn? </w:t>
            </w:r>
            <w:proofErr w:type="spellStart"/>
            <w:r w:rsidRPr="00FF3D7C">
              <w:rPr>
                <w:rFonts w:cstheme="minorHAnsi"/>
                <w:lang w:val="de-DE"/>
              </w:rPr>
              <w:t>Dokąd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pójdziemy</w:t>
            </w:r>
            <w:proofErr w:type="spellEnd"/>
            <w:r w:rsidRPr="00FF3D7C">
              <w:rPr>
                <w:rFonts w:cstheme="minorHAnsi"/>
                <w:lang w:val="de-DE"/>
              </w:rPr>
              <w:t>?</w:t>
            </w:r>
          </w:p>
        </w:tc>
        <w:tc>
          <w:tcPr>
            <w:tcW w:w="6044" w:type="dxa"/>
          </w:tcPr>
          <w:p w14:paraId="246D6398" w14:textId="75F5CF56" w:rsidR="007B422B" w:rsidRPr="00FF3D7C" w:rsidRDefault="005F3652" w:rsidP="005943E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nazwać zajęcia w czasie wolnym</w:t>
            </w:r>
            <w:r w:rsidRPr="00FF3D7C">
              <w:rPr>
                <w:rFonts w:cstheme="minorHAnsi"/>
              </w:rPr>
              <w:t>,</w:t>
            </w:r>
          </w:p>
          <w:p w14:paraId="13928494" w14:textId="5396EA55" w:rsidR="007B422B" w:rsidRPr="00FF3D7C" w:rsidRDefault="005F3652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określić miejsca, do których można pójść</w:t>
            </w:r>
            <w:r w:rsidRPr="00FF3D7C">
              <w:rPr>
                <w:rFonts w:cstheme="minorHAnsi"/>
              </w:rPr>
              <w:t>,</w:t>
            </w:r>
          </w:p>
          <w:p w14:paraId="76F4EABE" w14:textId="64A97D7A" w:rsidR="007B422B" w:rsidRPr="00FF3D7C" w:rsidRDefault="005F3652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zapytać o życzenia na temat spędzania wolnego czasu</w:t>
            </w:r>
            <w:r w:rsidRPr="00FF3D7C">
              <w:rPr>
                <w:rFonts w:cstheme="minorHAnsi"/>
              </w:rPr>
              <w:t>,</w:t>
            </w:r>
          </w:p>
          <w:p w14:paraId="6DB1773F" w14:textId="02FB27DD" w:rsidR="007B422B" w:rsidRPr="00FF3D7C" w:rsidRDefault="005F3652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recytować rymowankę o obiektach w mieście – rap</w:t>
            </w:r>
            <w:r w:rsidRPr="00FF3D7C">
              <w:rPr>
                <w:rFonts w:cstheme="minorHAnsi"/>
              </w:rPr>
              <w:t>,</w:t>
            </w:r>
          </w:p>
          <w:p w14:paraId="4C389FE0" w14:textId="218730E6" w:rsidR="007B422B" w:rsidRPr="00FF3D7C" w:rsidRDefault="005F3652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pisać pojedyncze wyrazy</w:t>
            </w:r>
            <w:r w:rsidRPr="00FF3D7C">
              <w:rPr>
                <w:rFonts w:cstheme="minorHAnsi"/>
              </w:rPr>
              <w:t>,</w:t>
            </w:r>
          </w:p>
          <w:p w14:paraId="75EC824E" w14:textId="5A6BAE5C" w:rsidR="005462E7" w:rsidRPr="00FF3D7C" w:rsidRDefault="005F3652" w:rsidP="007B422B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zaśpiewać piosenkę</w:t>
            </w:r>
          </w:p>
        </w:tc>
        <w:tc>
          <w:tcPr>
            <w:tcW w:w="1426" w:type="dxa"/>
          </w:tcPr>
          <w:p w14:paraId="0D4FF33C" w14:textId="0595A7C6" w:rsidR="005462E7" w:rsidRPr="005943E0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66, 67</w:t>
            </w:r>
          </w:p>
        </w:tc>
        <w:tc>
          <w:tcPr>
            <w:tcW w:w="1075" w:type="dxa"/>
          </w:tcPr>
          <w:p w14:paraId="4F32F2E1" w14:textId="2641BCF0" w:rsidR="005462E7" w:rsidRPr="005943E0" w:rsidRDefault="00E631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98, 99, 100, 101</w:t>
            </w:r>
          </w:p>
        </w:tc>
        <w:tc>
          <w:tcPr>
            <w:tcW w:w="1499" w:type="dxa"/>
          </w:tcPr>
          <w:p w14:paraId="79ED3309" w14:textId="6A08EAC4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3234B26" w14:textId="3B1439E7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BCBD84F" w14:textId="11FE334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001F4E5" w14:textId="1EDA54B5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8F05B94" w14:textId="5CF7EE23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63601D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10F2CA8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D50D3C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0D9ED6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3375A6B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DD2562B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09C7069" w14:textId="3F4A4061" w:rsidR="008574A5" w:rsidRPr="005943E0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B473F9" w:rsidRPr="005943E0" w14:paraId="26E45DD3" w14:textId="77777777" w:rsidTr="002D60A5">
        <w:tc>
          <w:tcPr>
            <w:tcW w:w="1259" w:type="dxa"/>
          </w:tcPr>
          <w:p w14:paraId="43996906" w14:textId="0037EF15" w:rsidR="00B473F9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6</w:t>
            </w:r>
            <w:r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449F263A" w14:textId="44585CF0" w:rsidR="00B473F9" w:rsidRPr="00B473F9" w:rsidRDefault="00B473F9" w:rsidP="00B473F9">
            <w:pPr>
              <w:snapToGrid w:val="0"/>
              <w:rPr>
                <w:rFonts w:ascii="Calibri" w:hAnsi="Calibri" w:cs="Calibri"/>
              </w:rPr>
            </w:pPr>
            <w:proofErr w:type="spellStart"/>
            <w:r w:rsidRPr="00B473F9">
              <w:rPr>
                <w:rFonts w:ascii="Calibri" w:hAnsi="Calibri" w:cs="Calibri"/>
              </w:rPr>
              <w:t>Kommst</w:t>
            </w:r>
            <w:proofErr w:type="spellEnd"/>
            <w:r w:rsidRPr="00B473F9">
              <w:rPr>
                <w:rFonts w:ascii="Calibri" w:hAnsi="Calibri" w:cs="Calibri"/>
              </w:rPr>
              <w:t xml:space="preserve"> </w:t>
            </w:r>
            <w:proofErr w:type="spellStart"/>
            <w:r w:rsidRPr="00B473F9">
              <w:rPr>
                <w:rFonts w:ascii="Calibri" w:hAnsi="Calibri" w:cs="Calibri"/>
              </w:rPr>
              <w:t>du</w:t>
            </w:r>
            <w:proofErr w:type="spellEnd"/>
            <w:r w:rsidRPr="00B473F9">
              <w:rPr>
                <w:rFonts w:ascii="Calibri" w:hAnsi="Calibri" w:cs="Calibri"/>
              </w:rPr>
              <w:t xml:space="preserve"> mit? Pójdziesz razem </w:t>
            </w:r>
          </w:p>
          <w:p w14:paraId="6F5EF2CE" w14:textId="288A668C" w:rsidR="00B473F9" w:rsidRPr="00B473F9" w:rsidRDefault="00B473F9" w:rsidP="00B473F9">
            <w:pPr>
              <w:rPr>
                <w:rFonts w:cstheme="minorHAnsi"/>
              </w:rPr>
            </w:pPr>
            <w:r w:rsidRPr="00B473F9">
              <w:rPr>
                <w:rFonts w:ascii="Calibri" w:hAnsi="Calibri" w:cs="Calibri"/>
              </w:rPr>
              <w:t>z nami?</w:t>
            </w:r>
            <w:r>
              <w:rPr>
                <w:rFonts w:ascii="Calibri" w:hAnsi="Calibri" w:cs="Calibri"/>
              </w:rPr>
              <w:t xml:space="preserve">   </w:t>
            </w:r>
          </w:p>
        </w:tc>
        <w:tc>
          <w:tcPr>
            <w:tcW w:w="6044" w:type="dxa"/>
          </w:tcPr>
          <w:p w14:paraId="000EB0DB" w14:textId="4719CFA6" w:rsidR="00B473F9" w:rsidRDefault="00B473F9" w:rsidP="00B473F9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- zaśpiewać piosenkę, </w:t>
            </w:r>
          </w:p>
          <w:p w14:paraId="2895AAB2" w14:textId="61DB88BC" w:rsidR="00B473F9" w:rsidRPr="00FF3D7C" w:rsidRDefault="00B473F9" w:rsidP="00B473F9">
            <w:pPr>
              <w:snapToGrid w:val="0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- nazywać różne miejsca w mieście</w:t>
            </w:r>
          </w:p>
        </w:tc>
        <w:tc>
          <w:tcPr>
            <w:tcW w:w="1426" w:type="dxa"/>
          </w:tcPr>
          <w:p w14:paraId="10C22AD6" w14:textId="7343A81F" w:rsidR="00B473F9" w:rsidRDefault="00B473F9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71</w:t>
            </w:r>
          </w:p>
        </w:tc>
        <w:tc>
          <w:tcPr>
            <w:tcW w:w="1075" w:type="dxa"/>
          </w:tcPr>
          <w:p w14:paraId="03F201C1" w14:textId="6D00CB09" w:rsidR="00B473F9" w:rsidRDefault="00831B42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106</w:t>
            </w:r>
          </w:p>
        </w:tc>
        <w:tc>
          <w:tcPr>
            <w:tcW w:w="1499" w:type="dxa"/>
          </w:tcPr>
          <w:p w14:paraId="0571E00A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274B7A25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BAB9E2A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533825F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03F8D46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0F9257E" w14:textId="77777777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7639EA74" w14:textId="66F642A1" w:rsidR="00B473F9" w:rsidRDefault="00B473F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</w:tc>
      </w:tr>
      <w:tr w:rsidR="005462E7" w:rsidRPr="00C4709C" w14:paraId="78333CA6" w14:textId="77777777" w:rsidTr="002D60A5">
        <w:tc>
          <w:tcPr>
            <w:tcW w:w="1259" w:type="dxa"/>
          </w:tcPr>
          <w:p w14:paraId="305E3672" w14:textId="1E9E85FF" w:rsidR="005462E7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7</w:t>
            </w:r>
            <w:r w:rsidR="002A7781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295B7727" w14:textId="2D79A785" w:rsidR="005462E7" w:rsidRPr="00FF3D7C" w:rsidRDefault="00560068" w:rsidP="009D34F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Ich gehe in den Zoo</w:t>
            </w:r>
            <w:r w:rsidR="009D34F5" w:rsidRPr="00FF3D7C">
              <w:rPr>
                <w:rFonts w:cstheme="minorHAnsi"/>
                <w:lang w:val="de-DE"/>
              </w:rPr>
              <w:t xml:space="preserve">. </w:t>
            </w:r>
            <w:r w:rsidRPr="00FF3D7C">
              <w:rPr>
                <w:rFonts w:cstheme="minorHAnsi"/>
              </w:rPr>
              <w:t xml:space="preserve">Wir </w:t>
            </w:r>
            <w:proofErr w:type="spellStart"/>
            <w:r w:rsidRPr="00FF3D7C">
              <w:rPr>
                <w:rFonts w:cstheme="minorHAnsi"/>
              </w:rPr>
              <w:t>spielen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und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üben</w:t>
            </w:r>
            <w:proofErr w:type="spellEnd"/>
            <w:r w:rsidRPr="00FF3D7C">
              <w:rPr>
                <w:rFonts w:cstheme="minorHAnsi"/>
              </w:rPr>
              <w:t>.</w:t>
            </w:r>
            <w:r w:rsidR="009D34F5" w:rsidRPr="00FF3D7C">
              <w:rPr>
                <w:rFonts w:cstheme="minorHAnsi"/>
              </w:rPr>
              <w:t xml:space="preserve"> </w:t>
            </w:r>
            <w:r w:rsidRPr="00FF3D7C">
              <w:rPr>
                <w:rFonts w:cstheme="minorHAnsi"/>
              </w:rPr>
              <w:t>Miejsca, w których spędzamy wolny czas</w:t>
            </w:r>
            <w:r w:rsidR="009D34F5" w:rsidRPr="00FF3D7C">
              <w:rPr>
                <w:rFonts w:cstheme="minorHAnsi"/>
              </w:rPr>
              <w:t>.</w:t>
            </w:r>
            <w:r w:rsidRPr="00FF3D7C">
              <w:rPr>
                <w:rFonts w:cstheme="minorHAnsi"/>
              </w:rPr>
              <w:t xml:space="preserve"> </w:t>
            </w:r>
            <w:r w:rsidR="009D34F5" w:rsidRPr="00FF3D7C">
              <w:rPr>
                <w:rFonts w:cstheme="minorHAnsi"/>
              </w:rPr>
              <w:t>U</w:t>
            </w:r>
            <w:r w:rsidRPr="00FF3D7C">
              <w:rPr>
                <w:rFonts w:cstheme="minorHAnsi"/>
              </w:rPr>
              <w:t>czymy się przez zabawę</w:t>
            </w:r>
            <w:r w:rsidR="009D34F5" w:rsidRPr="00FF3D7C">
              <w:rPr>
                <w:rFonts w:cstheme="minorHAnsi"/>
              </w:rPr>
              <w:t>.</w:t>
            </w:r>
          </w:p>
        </w:tc>
        <w:tc>
          <w:tcPr>
            <w:tcW w:w="6044" w:type="dxa"/>
          </w:tcPr>
          <w:p w14:paraId="05D397BE" w14:textId="069E9199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nazywać obiekty w mieście</w:t>
            </w:r>
            <w:r w:rsidRPr="00FF3D7C">
              <w:rPr>
                <w:rFonts w:cstheme="minorHAnsi"/>
              </w:rPr>
              <w:t>,</w:t>
            </w:r>
          </w:p>
          <w:p w14:paraId="217105A1" w14:textId="311D8206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budować zdania</w:t>
            </w:r>
            <w:r w:rsidRPr="00FF3D7C">
              <w:rPr>
                <w:rFonts w:cstheme="minorHAnsi"/>
              </w:rPr>
              <w:t>,</w:t>
            </w:r>
            <w:r w:rsidR="007B422B" w:rsidRPr="00FF3D7C">
              <w:rPr>
                <w:rFonts w:cstheme="minorHAnsi"/>
              </w:rPr>
              <w:t xml:space="preserve"> </w:t>
            </w:r>
          </w:p>
          <w:p w14:paraId="07F1AE69" w14:textId="4CDA4FB8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zaznaczyć miejsca na mapie</w:t>
            </w:r>
            <w:r w:rsidRPr="00FF3D7C">
              <w:rPr>
                <w:rFonts w:cstheme="minorHAnsi"/>
              </w:rPr>
              <w:t>,</w:t>
            </w:r>
          </w:p>
          <w:p w14:paraId="5DBC991B" w14:textId="6E311531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współpracować z rówieśnikami</w:t>
            </w:r>
          </w:p>
          <w:p w14:paraId="34F6CE70" w14:textId="77777777" w:rsidR="005462E7" w:rsidRPr="00FF3D7C" w:rsidRDefault="005462E7" w:rsidP="00C107D7">
            <w:pPr>
              <w:rPr>
                <w:rFonts w:cstheme="minorHAnsi"/>
              </w:rPr>
            </w:pPr>
          </w:p>
        </w:tc>
        <w:tc>
          <w:tcPr>
            <w:tcW w:w="1426" w:type="dxa"/>
          </w:tcPr>
          <w:p w14:paraId="7B5A6C29" w14:textId="15F11724" w:rsidR="005462E7" w:rsidRPr="00C4709C" w:rsidRDefault="003600F4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68, 69</w:t>
            </w:r>
          </w:p>
        </w:tc>
        <w:tc>
          <w:tcPr>
            <w:tcW w:w="1075" w:type="dxa"/>
          </w:tcPr>
          <w:p w14:paraId="56F45A0D" w14:textId="5C22B7B1" w:rsidR="005462E7" w:rsidRPr="00C4709C" w:rsidRDefault="003600F4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102, 103, 104, 105</w:t>
            </w:r>
          </w:p>
        </w:tc>
        <w:tc>
          <w:tcPr>
            <w:tcW w:w="1499" w:type="dxa"/>
          </w:tcPr>
          <w:p w14:paraId="372D7CC3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7181037" w14:textId="1E949E49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6891037" w14:textId="26C0E483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13303D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D27449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67F4DD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CDAFE8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863B325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34897EF8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772F99FB" w14:textId="758B5F89" w:rsidR="008574A5" w:rsidRPr="00C4709C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63782D" w:rsidRPr="00C4709C" w14:paraId="0B0F689A" w14:textId="77777777" w:rsidTr="002D60A5">
        <w:tc>
          <w:tcPr>
            <w:tcW w:w="1259" w:type="dxa"/>
          </w:tcPr>
          <w:p w14:paraId="689C3495" w14:textId="171354C4" w:rsidR="0063782D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  <w:r w:rsidR="00831B42">
              <w:rPr>
                <w:rFonts w:cstheme="minorHAnsi"/>
                <w:b/>
                <w:bCs/>
                <w:sz w:val="20"/>
                <w:szCs w:val="20"/>
              </w:rPr>
              <w:t>8</w:t>
            </w:r>
            <w:r w:rsidR="0063782D" w:rsidRPr="00C4709C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085" w:type="dxa"/>
          </w:tcPr>
          <w:p w14:paraId="2193BE5C" w14:textId="2E2C2A13" w:rsidR="00560068" w:rsidRPr="00FF3D7C" w:rsidRDefault="00560068" w:rsidP="009D34F5">
            <w:pPr>
              <w:snapToGrid w:val="0"/>
              <w:rPr>
                <w:rFonts w:cstheme="minorHAnsi"/>
                <w:lang w:val="de-DE"/>
              </w:rPr>
            </w:pPr>
            <w:r w:rsidRPr="00FF3D7C">
              <w:rPr>
                <w:rFonts w:cstheme="minorHAnsi"/>
                <w:lang w:val="de-DE"/>
              </w:rPr>
              <w:t>Ich habe keine Zeit.</w:t>
            </w:r>
            <w:r w:rsidR="009D34F5"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Wesołe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  <w:proofErr w:type="spellStart"/>
            <w:r w:rsidRPr="00FF3D7C">
              <w:rPr>
                <w:rFonts w:cstheme="minorHAnsi"/>
                <w:lang w:val="de-DE"/>
              </w:rPr>
              <w:t>zoo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i </w:t>
            </w:r>
            <w:proofErr w:type="spellStart"/>
            <w:r w:rsidRPr="00FF3D7C">
              <w:rPr>
                <w:rFonts w:cstheme="minorHAnsi"/>
                <w:lang w:val="de-DE"/>
              </w:rPr>
              <w:t>komiks</w:t>
            </w:r>
            <w:proofErr w:type="spellEnd"/>
            <w:r w:rsidRPr="00FF3D7C">
              <w:rPr>
                <w:rFonts w:cstheme="minorHAnsi"/>
                <w:lang w:val="de-DE"/>
              </w:rPr>
              <w:t xml:space="preserve"> </w:t>
            </w:r>
          </w:p>
          <w:p w14:paraId="4B9A1EC8" w14:textId="77777777" w:rsidR="0063782D" w:rsidRPr="00FF3D7C" w:rsidRDefault="0063782D" w:rsidP="00C107D7">
            <w:pPr>
              <w:rPr>
                <w:rFonts w:cstheme="minorHAnsi"/>
                <w:lang w:val="de-DE"/>
              </w:rPr>
            </w:pPr>
          </w:p>
        </w:tc>
        <w:tc>
          <w:tcPr>
            <w:tcW w:w="6044" w:type="dxa"/>
          </w:tcPr>
          <w:p w14:paraId="5501425E" w14:textId="247EF204" w:rsidR="007B422B" w:rsidRPr="00FF3D7C" w:rsidRDefault="00E610A9" w:rsidP="005943E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przeczytać ze zrozumieniem wyrazy i proste zdania na temat małego pieska</w:t>
            </w:r>
            <w:r w:rsidRPr="00FF3D7C">
              <w:rPr>
                <w:rFonts w:cstheme="minorHAnsi"/>
              </w:rPr>
              <w:t>,</w:t>
            </w:r>
          </w:p>
          <w:p w14:paraId="2C5C0663" w14:textId="5A353102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odegrać scenki na podstawie komiksu</w:t>
            </w:r>
            <w:r w:rsidRPr="00FF3D7C">
              <w:rPr>
                <w:rFonts w:cstheme="minorHAnsi"/>
              </w:rPr>
              <w:t>,</w:t>
            </w:r>
          </w:p>
          <w:p w14:paraId="616DCF91" w14:textId="0980DEBB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przedstawić krótko po polsku treść komiksu</w:t>
            </w:r>
            <w:r w:rsidRPr="00FF3D7C">
              <w:rPr>
                <w:rFonts w:cstheme="minorHAnsi"/>
              </w:rPr>
              <w:t>,</w:t>
            </w:r>
          </w:p>
          <w:p w14:paraId="729BB2A6" w14:textId="2FED7058" w:rsidR="0063782D" w:rsidRPr="00FF3D7C" w:rsidRDefault="00E610A9" w:rsidP="007B422B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znajdować w tekście słuchanym określone informacje</w:t>
            </w:r>
          </w:p>
        </w:tc>
        <w:tc>
          <w:tcPr>
            <w:tcW w:w="1426" w:type="dxa"/>
          </w:tcPr>
          <w:p w14:paraId="5A217BE5" w14:textId="69B00ECE" w:rsidR="0063782D" w:rsidRPr="00C4709C" w:rsidRDefault="003600F4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70, 72, 73</w:t>
            </w:r>
          </w:p>
        </w:tc>
        <w:tc>
          <w:tcPr>
            <w:tcW w:w="1075" w:type="dxa"/>
          </w:tcPr>
          <w:p w14:paraId="519AE81E" w14:textId="2030200D" w:rsidR="0063782D" w:rsidRPr="00C4709C" w:rsidRDefault="0063782D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E93E57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AD6EAA2" w14:textId="7EDD0E7D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181DE34" w14:textId="1CFC257F" w:rsidR="008574A5" w:rsidRDefault="008574A5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0372D11" w14:textId="5237F216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51F431F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02E17A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34EB86A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E05845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4B1C7A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27721467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E857341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0A37B86" w14:textId="77777777" w:rsidR="00B77AAF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EC79E44" w14:textId="5AC6A7A2" w:rsidR="00B77AAF" w:rsidRPr="00C4709C" w:rsidRDefault="00B77AAF" w:rsidP="00B77AA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831B42" w:rsidRPr="00831B42" w14:paraId="132EF2D3" w14:textId="77777777" w:rsidTr="002D60A5">
        <w:tc>
          <w:tcPr>
            <w:tcW w:w="1259" w:type="dxa"/>
          </w:tcPr>
          <w:p w14:paraId="5FBF0070" w14:textId="7BED7DB5" w:rsidR="00831B42" w:rsidRDefault="00831B42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49.</w:t>
            </w:r>
          </w:p>
        </w:tc>
        <w:tc>
          <w:tcPr>
            <w:tcW w:w="4085" w:type="dxa"/>
          </w:tcPr>
          <w:p w14:paraId="3D80A0F4" w14:textId="5C28B18C" w:rsidR="00831B42" w:rsidRPr="00FF3D7C" w:rsidRDefault="00831B42" w:rsidP="009D34F5">
            <w:pPr>
              <w:snapToGrid w:val="0"/>
              <w:rPr>
                <w:rFonts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 xml:space="preserve">Wie kommst du zur Schule? Jak </w:t>
            </w:r>
            <w:proofErr w:type="spellStart"/>
            <w:r>
              <w:rPr>
                <w:rFonts w:cstheme="minorHAnsi"/>
                <w:lang w:val="de-DE"/>
              </w:rPr>
              <w:t>dojdziesz</w:t>
            </w:r>
            <w:proofErr w:type="spellEnd"/>
            <w:r>
              <w:rPr>
                <w:rFonts w:cstheme="minorHAnsi"/>
                <w:lang w:val="de-DE"/>
              </w:rPr>
              <w:t xml:space="preserve"> do </w:t>
            </w:r>
            <w:proofErr w:type="spellStart"/>
            <w:r>
              <w:rPr>
                <w:rFonts w:cstheme="minorHAnsi"/>
                <w:lang w:val="de-DE"/>
              </w:rPr>
              <w:t>szkoły</w:t>
            </w:r>
            <w:proofErr w:type="spellEnd"/>
            <w:r>
              <w:rPr>
                <w:rFonts w:cstheme="minorHAnsi"/>
                <w:lang w:val="de-DE"/>
              </w:rPr>
              <w:t>?</w:t>
            </w:r>
          </w:p>
        </w:tc>
        <w:tc>
          <w:tcPr>
            <w:tcW w:w="6044" w:type="dxa"/>
          </w:tcPr>
          <w:p w14:paraId="4C9DFCEE" w14:textId="77777777" w:rsidR="00831B42" w:rsidRDefault="00831B42" w:rsidP="00831B42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63FD21C2" w14:textId="77777777" w:rsidR="00831B42" w:rsidRDefault="00831B42" w:rsidP="00831B42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znaleźć określone informacje w tekście,</w:t>
            </w:r>
          </w:p>
          <w:p w14:paraId="0AAB896F" w14:textId="77777777" w:rsidR="00831B42" w:rsidRPr="00831B42" w:rsidRDefault="00831B42" w:rsidP="005943E0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71C4242A" w14:textId="77777777" w:rsidR="00831B42" w:rsidRPr="00831B42" w:rsidRDefault="00831B42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0CAC4BFB" w14:textId="736BD7B5" w:rsidR="00831B42" w:rsidRPr="00831B42" w:rsidRDefault="00831B42" w:rsidP="00C107D7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107</w:t>
            </w:r>
          </w:p>
        </w:tc>
        <w:tc>
          <w:tcPr>
            <w:tcW w:w="1499" w:type="dxa"/>
          </w:tcPr>
          <w:p w14:paraId="25DB9370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3B3F37F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99137BC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3141704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4C3C7A0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5CE106F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D59147E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2.10.</w:t>
            </w:r>
          </w:p>
          <w:p w14:paraId="6D73F904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5250717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488DC1EA" w14:textId="77777777" w:rsidR="00831B42" w:rsidRDefault="00831B42" w:rsidP="00831B4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8EBA53D" w14:textId="01550F92" w:rsidR="00831B42" w:rsidRPr="00831B42" w:rsidRDefault="00831B42" w:rsidP="00831B42">
            <w:pPr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2D60A5" w:rsidRPr="00C4709C" w14:paraId="60DB1258" w14:textId="77777777" w:rsidTr="002D60A5">
        <w:tc>
          <w:tcPr>
            <w:tcW w:w="1259" w:type="dxa"/>
          </w:tcPr>
          <w:p w14:paraId="45F07C0B" w14:textId="4D55E8D2" w:rsidR="002D60A5" w:rsidRPr="00C4709C" w:rsidRDefault="00B473F9" w:rsidP="002D60A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50.</w:t>
            </w:r>
          </w:p>
        </w:tc>
        <w:tc>
          <w:tcPr>
            <w:tcW w:w="4085" w:type="dxa"/>
          </w:tcPr>
          <w:p w14:paraId="35D3804C" w14:textId="68DFFFE1" w:rsidR="002D60A5" w:rsidRPr="002D60A5" w:rsidRDefault="002D60A5" w:rsidP="002D60A5">
            <w:pPr>
              <w:snapToGrid w:val="0"/>
              <w:rPr>
                <w:rFonts w:cstheme="minorHAnsi"/>
              </w:rPr>
            </w:pPr>
            <w:r w:rsidRPr="00900C0C">
              <w:rPr>
                <w:rFonts w:cstheme="minorHAnsi"/>
                <w:noProof/>
              </w:rPr>
              <w:t xml:space="preserve">Das kann ich! </w:t>
            </w:r>
            <w:r w:rsidRPr="00E734F4">
              <w:rPr>
                <w:rFonts w:cstheme="minorHAnsi"/>
                <w:noProof/>
              </w:rPr>
              <w:t>Powtarzamy, co już u</w:t>
            </w:r>
            <w:r>
              <w:rPr>
                <w:rFonts w:cstheme="minorHAnsi"/>
                <w:noProof/>
              </w:rPr>
              <w:t>miemy</w:t>
            </w:r>
          </w:p>
        </w:tc>
        <w:tc>
          <w:tcPr>
            <w:tcW w:w="6044" w:type="dxa"/>
          </w:tcPr>
          <w:p w14:paraId="74683A6B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słownictwo i zwroty poznane w dziale,</w:t>
            </w:r>
          </w:p>
          <w:p w14:paraId="5D961959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usłyszany tekst,</w:t>
            </w:r>
          </w:p>
          <w:p w14:paraId="62575C8C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zrozumieć przeczytany tekst,</w:t>
            </w:r>
          </w:p>
          <w:p w14:paraId="4C86524E" w14:textId="77777777" w:rsidR="002D60A5" w:rsidRDefault="002D60A5" w:rsidP="002D60A5">
            <w:pPr>
              <w:rPr>
                <w:rFonts w:cstheme="minorHAnsi"/>
              </w:rPr>
            </w:pPr>
            <w:r>
              <w:rPr>
                <w:rFonts w:cstheme="minorHAnsi"/>
              </w:rPr>
              <w:t>- napisać poznane słowa i zwroty</w:t>
            </w:r>
          </w:p>
          <w:p w14:paraId="0DEDB655" w14:textId="77777777" w:rsidR="002D60A5" w:rsidRPr="00FF3D7C" w:rsidRDefault="002D60A5" w:rsidP="002D60A5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7378A2BB" w14:textId="77777777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607E78D" w14:textId="242142D7" w:rsidR="002D60A5" w:rsidRDefault="00B473F9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110</w:t>
            </w:r>
          </w:p>
        </w:tc>
        <w:tc>
          <w:tcPr>
            <w:tcW w:w="1499" w:type="dxa"/>
          </w:tcPr>
          <w:p w14:paraId="5810664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831B4BA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75EEF6BE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B7CD98C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FB2B9E2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691EDD6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575E29AB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27179EF" w14:textId="77777777" w:rsidR="002D60A5" w:rsidRDefault="002D60A5" w:rsidP="002D60A5">
            <w:pPr>
              <w:snapToGrid w:val="0"/>
              <w:spacing w:line="220" w:lineRule="exac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84B03BC" w14:textId="665FA67B" w:rsidR="002D60A5" w:rsidRDefault="002D60A5" w:rsidP="002D60A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2.13)</w:t>
            </w:r>
          </w:p>
        </w:tc>
      </w:tr>
      <w:tr w:rsidR="005462E7" w:rsidRPr="00C4709C" w14:paraId="1B9FF1F8" w14:textId="77777777" w:rsidTr="00136589">
        <w:tc>
          <w:tcPr>
            <w:tcW w:w="15388" w:type="dxa"/>
            <w:gridSpan w:val="6"/>
            <w:shd w:val="clear" w:color="auto" w:fill="A8D08D" w:themeFill="accent6" w:themeFillTint="99"/>
          </w:tcPr>
          <w:p w14:paraId="73E73F9B" w14:textId="77777777" w:rsidR="005462E7" w:rsidRDefault="005462E7" w:rsidP="00C107D7">
            <w:pPr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52CC2">
              <w:rPr>
                <w:rFonts w:cstheme="minorHAnsi"/>
                <w:b/>
                <w:bCs/>
                <w:sz w:val="24"/>
                <w:szCs w:val="24"/>
              </w:rPr>
              <w:t>Feste</w:t>
            </w:r>
            <w:proofErr w:type="spellEnd"/>
            <w:r w:rsidRPr="00152CC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2CC2">
              <w:rPr>
                <w:rFonts w:cstheme="minorHAnsi"/>
                <w:b/>
                <w:bCs/>
                <w:sz w:val="24"/>
                <w:szCs w:val="24"/>
              </w:rPr>
              <w:t>und</w:t>
            </w:r>
            <w:proofErr w:type="spellEnd"/>
            <w:r w:rsidRPr="00152CC2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52CC2">
              <w:rPr>
                <w:rFonts w:cstheme="minorHAnsi"/>
                <w:b/>
                <w:bCs/>
                <w:sz w:val="24"/>
                <w:szCs w:val="24"/>
              </w:rPr>
              <w:t>Feiertage</w:t>
            </w:r>
            <w:proofErr w:type="spellEnd"/>
          </w:p>
          <w:p w14:paraId="1DFD5B30" w14:textId="621F7609" w:rsidR="00152CC2" w:rsidRPr="00152CC2" w:rsidRDefault="00152CC2" w:rsidP="00C107D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5462E7" w:rsidRPr="00C4709C" w14:paraId="5F26B958" w14:textId="77777777" w:rsidTr="002D60A5">
        <w:tc>
          <w:tcPr>
            <w:tcW w:w="1259" w:type="dxa"/>
          </w:tcPr>
          <w:p w14:paraId="380DEF04" w14:textId="41DA22F2" w:rsidR="005462E7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51.</w:t>
            </w:r>
          </w:p>
        </w:tc>
        <w:tc>
          <w:tcPr>
            <w:tcW w:w="4085" w:type="dxa"/>
          </w:tcPr>
          <w:p w14:paraId="09974DA4" w14:textId="72E6B164" w:rsidR="005462E7" w:rsidRPr="00FF3D7C" w:rsidRDefault="00560068" w:rsidP="00C107D7">
            <w:pPr>
              <w:rPr>
                <w:rFonts w:cstheme="minorHAnsi"/>
              </w:rPr>
            </w:pPr>
            <w:proofErr w:type="spellStart"/>
            <w:r w:rsidRPr="00FF3D7C">
              <w:rPr>
                <w:rFonts w:cstheme="minorHAnsi"/>
              </w:rPr>
              <w:t>Martinstag</w:t>
            </w:r>
            <w:proofErr w:type="spellEnd"/>
            <w:r w:rsidR="009D34F5" w:rsidRPr="00FF3D7C">
              <w:rPr>
                <w:rFonts w:cstheme="minorHAnsi"/>
              </w:rPr>
              <w:t>.</w:t>
            </w:r>
            <w:r w:rsidR="009D34F5"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Dzień Świętego Marcina</w:t>
            </w:r>
          </w:p>
        </w:tc>
        <w:tc>
          <w:tcPr>
            <w:tcW w:w="6044" w:type="dxa"/>
          </w:tcPr>
          <w:p w14:paraId="2EBA65CC" w14:textId="798840D7" w:rsidR="007B422B" w:rsidRPr="00FF3D7C" w:rsidRDefault="00E610A9" w:rsidP="005943E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porównać tradycje świąteczne w Polsce i w Niemczech</w:t>
            </w:r>
            <w:r w:rsidRPr="00FF3D7C">
              <w:rPr>
                <w:rFonts w:cstheme="minorHAnsi"/>
              </w:rPr>
              <w:t>,</w:t>
            </w:r>
          </w:p>
          <w:p w14:paraId="3FE0038D" w14:textId="7136214B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zrozumieć sens opowiadania przedstawionego za pomocą obrazów</w:t>
            </w:r>
            <w:r w:rsidRPr="00FF3D7C">
              <w:rPr>
                <w:rFonts w:cstheme="minorHAnsi"/>
              </w:rPr>
              <w:t>,</w:t>
            </w:r>
          </w:p>
          <w:p w14:paraId="0FF4FF4C" w14:textId="01B8037B" w:rsidR="007B422B" w:rsidRPr="00FF3D7C" w:rsidRDefault="00E610A9" w:rsidP="005943E0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zaśpiewać piosenki z repertuaru dziecięcego</w:t>
            </w:r>
            <w:r w:rsidRPr="00FF3D7C">
              <w:rPr>
                <w:rFonts w:cstheme="minorHAnsi"/>
              </w:rPr>
              <w:t>,</w:t>
            </w:r>
          </w:p>
          <w:p w14:paraId="44F2B1EB" w14:textId="05508960" w:rsidR="007B422B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reagować werbalnie i niewerbalnie na polecenia nauczyciela</w:t>
            </w:r>
            <w:r w:rsidRPr="00FF3D7C">
              <w:rPr>
                <w:rFonts w:cstheme="minorHAnsi"/>
              </w:rPr>
              <w:t>,</w:t>
            </w:r>
          </w:p>
          <w:p w14:paraId="0C8A303F" w14:textId="7DB2D232" w:rsidR="005462E7" w:rsidRPr="00FF3D7C" w:rsidRDefault="00E610A9" w:rsidP="005943E0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5943E0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wykonać latarenkę</w:t>
            </w:r>
          </w:p>
        </w:tc>
        <w:tc>
          <w:tcPr>
            <w:tcW w:w="1426" w:type="dxa"/>
          </w:tcPr>
          <w:p w14:paraId="2C69A60C" w14:textId="001E6999" w:rsidR="005462E7" w:rsidRPr="00C4709C" w:rsidRDefault="0005521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</w:t>
            </w:r>
          </w:p>
        </w:tc>
        <w:tc>
          <w:tcPr>
            <w:tcW w:w="1075" w:type="dxa"/>
          </w:tcPr>
          <w:p w14:paraId="6C13E6EF" w14:textId="17E440E8" w:rsidR="005462E7" w:rsidRPr="00C4709C" w:rsidRDefault="0005521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latarenka</w:t>
            </w:r>
          </w:p>
        </w:tc>
        <w:tc>
          <w:tcPr>
            <w:tcW w:w="1499" w:type="dxa"/>
          </w:tcPr>
          <w:p w14:paraId="77BE9DF1" w14:textId="1219D788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046E428B" w14:textId="233ECF16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6BE3164" w14:textId="474F1FDE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1865460" w14:textId="386A451A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5FE9C26C" w14:textId="3C691608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979B97F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3DCE13C1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25D8AC0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44D5FD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76385C4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17B51130" w14:textId="77777777" w:rsidR="005462E7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28F5117" w14:textId="603EEC5A" w:rsidR="00105CF0" w:rsidRPr="00C4709C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247565" w:rsidRPr="00C4709C" w14:paraId="73665398" w14:textId="77777777" w:rsidTr="002D60A5">
        <w:tc>
          <w:tcPr>
            <w:tcW w:w="1259" w:type="dxa"/>
          </w:tcPr>
          <w:p w14:paraId="1205FD08" w14:textId="3C32643E" w:rsidR="00247565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52.</w:t>
            </w:r>
          </w:p>
        </w:tc>
        <w:tc>
          <w:tcPr>
            <w:tcW w:w="4085" w:type="dxa"/>
          </w:tcPr>
          <w:p w14:paraId="0AC8CB7D" w14:textId="02D6DF49" w:rsidR="00247565" w:rsidRPr="00F93476" w:rsidRDefault="00247565" w:rsidP="00F93476">
            <w:pPr>
              <w:snapToGrid w:val="0"/>
              <w:rPr>
                <w:rFonts w:cstheme="minorHAnsi"/>
              </w:rPr>
            </w:pPr>
            <w:r w:rsidRPr="00F93476">
              <w:rPr>
                <w:rFonts w:ascii="Calibri" w:hAnsi="Calibri" w:cs="Tahoma"/>
                <w:lang w:val="de-DE"/>
              </w:rPr>
              <w:t>Ich geh‘ mit meiner Laterne.</w:t>
            </w:r>
            <w:r w:rsidR="00F93476" w:rsidRPr="00F93476">
              <w:rPr>
                <w:rFonts w:ascii="Calibri" w:hAnsi="Calibri" w:cs="Tahoma"/>
                <w:lang w:val="de-DE"/>
              </w:rPr>
              <w:t xml:space="preserve"> </w:t>
            </w:r>
            <w:r w:rsidRPr="00F93476">
              <w:rPr>
                <w:rFonts w:ascii="Calibri" w:hAnsi="Calibri" w:cs="Tahoma"/>
              </w:rPr>
              <w:t>Wędruję z moją latarenką.</w:t>
            </w:r>
          </w:p>
        </w:tc>
        <w:tc>
          <w:tcPr>
            <w:tcW w:w="6044" w:type="dxa"/>
          </w:tcPr>
          <w:p w14:paraId="0B49E6A1" w14:textId="77777777" w:rsidR="00247565" w:rsidRDefault="00247565" w:rsidP="005943E0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zaśpiewać piosenkę z okazji Dnia Świętego Marcina,</w:t>
            </w:r>
          </w:p>
          <w:p w14:paraId="2D216F01" w14:textId="77777777" w:rsidR="00247565" w:rsidRPr="00FF3D7C" w:rsidRDefault="00247565" w:rsidP="0024756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 porównać tradycje świąteczne w Polsce i w Niemczech,</w:t>
            </w:r>
          </w:p>
          <w:p w14:paraId="76AC3BE6" w14:textId="77777777" w:rsidR="00247565" w:rsidRPr="00FF3D7C" w:rsidRDefault="00247565" w:rsidP="0024756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 zrozumieć sens opowiadania przedstawionego za pomocą obrazów,</w:t>
            </w:r>
          </w:p>
          <w:p w14:paraId="4882CBC8" w14:textId="77777777" w:rsidR="00247565" w:rsidRPr="00FF3D7C" w:rsidRDefault="00247565" w:rsidP="0024756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 zaśpiewać piosenki z repertuaru dziecięcego,</w:t>
            </w:r>
          </w:p>
          <w:p w14:paraId="5CD0A0C7" w14:textId="4AB4EC6D" w:rsidR="00247565" w:rsidRPr="00FF3D7C" w:rsidRDefault="00247565" w:rsidP="0024756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 reagować werbalnie i niewerbalnie na polecenia nauczyciela</w:t>
            </w:r>
          </w:p>
          <w:p w14:paraId="54333AFF" w14:textId="7988AC60" w:rsidR="00247565" w:rsidRPr="00FF3D7C" w:rsidRDefault="00247565" w:rsidP="005943E0">
            <w:pPr>
              <w:snapToGrid w:val="0"/>
              <w:rPr>
                <w:rFonts w:cstheme="minorHAnsi"/>
              </w:rPr>
            </w:pPr>
          </w:p>
        </w:tc>
        <w:tc>
          <w:tcPr>
            <w:tcW w:w="1426" w:type="dxa"/>
          </w:tcPr>
          <w:p w14:paraId="4C6B3881" w14:textId="79D51F4B" w:rsidR="00247565" w:rsidRDefault="002475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75</w:t>
            </w:r>
          </w:p>
        </w:tc>
        <w:tc>
          <w:tcPr>
            <w:tcW w:w="1075" w:type="dxa"/>
          </w:tcPr>
          <w:p w14:paraId="48638DF8" w14:textId="77777777" w:rsidR="00247565" w:rsidRDefault="00247565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2DF98F6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6FBF9B2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BA703D1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14A672F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1E652C1A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2A599380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97C615D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43B01666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55580E89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E32828D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2.10)</w:t>
            </w:r>
          </w:p>
          <w:p w14:paraId="62C71A76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2E4A4C85" w14:textId="0B4F0666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5462E7" w:rsidRPr="00C4709C" w14:paraId="2F90D1A8" w14:textId="77777777" w:rsidTr="002D60A5">
        <w:tc>
          <w:tcPr>
            <w:tcW w:w="1259" w:type="dxa"/>
          </w:tcPr>
          <w:p w14:paraId="6BA14493" w14:textId="4B52B47D" w:rsidR="005462E7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lastRenderedPageBreak/>
              <w:t>53.</w:t>
            </w:r>
          </w:p>
        </w:tc>
        <w:tc>
          <w:tcPr>
            <w:tcW w:w="4085" w:type="dxa"/>
          </w:tcPr>
          <w:p w14:paraId="24D0B2EA" w14:textId="7C14E3AD" w:rsidR="005462E7" w:rsidRPr="00FF3D7C" w:rsidRDefault="00560068" w:rsidP="009D34F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 xml:space="preserve">Kinder </w:t>
            </w:r>
            <w:proofErr w:type="spellStart"/>
            <w:r w:rsidRPr="00FF3D7C">
              <w:rPr>
                <w:rFonts w:cstheme="minorHAnsi"/>
              </w:rPr>
              <w:t>lieben</w:t>
            </w:r>
            <w:proofErr w:type="spellEnd"/>
            <w:r w:rsidRPr="00FF3D7C">
              <w:rPr>
                <w:rFonts w:cstheme="minorHAnsi"/>
              </w:rPr>
              <w:t xml:space="preserve"> </w:t>
            </w:r>
            <w:proofErr w:type="spellStart"/>
            <w:r w:rsidRPr="00FF3D7C">
              <w:rPr>
                <w:rFonts w:cstheme="minorHAnsi"/>
              </w:rPr>
              <w:t>Karneval</w:t>
            </w:r>
            <w:proofErr w:type="spellEnd"/>
            <w:r w:rsidRPr="00FF3D7C">
              <w:rPr>
                <w:rFonts w:cstheme="minorHAnsi"/>
              </w:rPr>
              <w:t>.</w:t>
            </w:r>
            <w:r w:rsidR="009D34F5" w:rsidRPr="00FF3D7C">
              <w:rPr>
                <w:rFonts w:cstheme="minorHAnsi"/>
                <w:i/>
                <w:iCs/>
              </w:rPr>
              <w:t xml:space="preserve"> </w:t>
            </w:r>
            <w:r w:rsidRPr="00FF3D7C">
              <w:rPr>
                <w:rFonts w:cstheme="minorHAnsi"/>
              </w:rPr>
              <w:t>Dzieci kochają karnawał.</w:t>
            </w:r>
          </w:p>
        </w:tc>
        <w:tc>
          <w:tcPr>
            <w:tcW w:w="6044" w:type="dxa"/>
          </w:tcPr>
          <w:p w14:paraId="41CD5DDB" w14:textId="114E078F" w:rsidR="007B422B" w:rsidRPr="00FF3D7C" w:rsidRDefault="00E610A9" w:rsidP="007D72DE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nazywać i porównać tradycje karnawałowe w Polsce i Niemczech</w:t>
            </w:r>
            <w:r w:rsidRPr="00FF3D7C">
              <w:rPr>
                <w:rFonts w:cstheme="minorHAnsi"/>
              </w:rPr>
              <w:t>,</w:t>
            </w:r>
          </w:p>
          <w:p w14:paraId="7E96845B" w14:textId="7033F626" w:rsidR="007B422B" w:rsidRPr="00FF3D7C" w:rsidRDefault="00E610A9" w:rsidP="007D72DE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nazywać charakterystyczne elementy karnawału</w:t>
            </w:r>
            <w:r w:rsidRPr="00FF3D7C">
              <w:rPr>
                <w:rFonts w:cstheme="minorHAnsi"/>
              </w:rPr>
              <w:t>,</w:t>
            </w:r>
          </w:p>
          <w:p w14:paraId="6F60832D" w14:textId="34CB0433" w:rsidR="007B422B" w:rsidRPr="00FF3D7C" w:rsidRDefault="00E610A9" w:rsidP="007D72DE">
            <w:pPr>
              <w:rPr>
                <w:rFonts w:cstheme="minorHAnsi"/>
                <w:shd w:val="clear" w:color="auto" w:fill="FFFF00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pisać pojedyncze wyrazy</w:t>
            </w:r>
            <w:r w:rsidRPr="00FF3D7C">
              <w:rPr>
                <w:rFonts w:cstheme="minorHAnsi"/>
              </w:rPr>
              <w:t>,</w:t>
            </w:r>
          </w:p>
          <w:p w14:paraId="649559BE" w14:textId="4ED9E377" w:rsidR="007B422B" w:rsidRPr="00FF3D7C" w:rsidRDefault="00E610A9" w:rsidP="007D72DE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zaśpiewać piosenkę</w:t>
            </w:r>
            <w:r w:rsidRPr="00FF3D7C">
              <w:rPr>
                <w:rFonts w:cstheme="minorHAnsi"/>
              </w:rPr>
              <w:t>,</w:t>
            </w:r>
          </w:p>
          <w:p w14:paraId="756C8A0E" w14:textId="17F8289F" w:rsidR="005462E7" w:rsidRPr="00FF3D7C" w:rsidRDefault="00E610A9" w:rsidP="007B422B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wykonać dekoracje i kostiumy karnawałowe</w:t>
            </w:r>
          </w:p>
        </w:tc>
        <w:tc>
          <w:tcPr>
            <w:tcW w:w="1426" w:type="dxa"/>
          </w:tcPr>
          <w:p w14:paraId="5FF92D20" w14:textId="26F1743E" w:rsidR="005462E7" w:rsidRPr="00C4709C" w:rsidRDefault="0005521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76</w:t>
            </w:r>
          </w:p>
        </w:tc>
        <w:tc>
          <w:tcPr>
            <w:tcW w:w="1075" w:type="dxa"/>
          </w:tcPr>
          <w:p w14:paraId="75451025" w14:textId="3EFA241F" w:rsidR="005462E7" w:rsidRPr="00C4709C" w:rsidRDefault="0005521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maska</w:t>
            </w:r>
          </w:p>
        </w:tc>
        <w:tc>
          <w:tcPr>
            <w:tcW w:w="1499" w:type="dxa"/>
          </w:tcPr>
          <w:p w14:paraId="5CC59579" w14:textId="3B9B54EF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1163BC6" w14:textId="626A070F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3042005" w14:textId="2D1349D0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8037C50" w14:textId="002F97F4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3CE51F44" w14:textId="0BB8E217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04D2A3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5B598E58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5B6A44E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1ACA121D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5525AAD7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5894E61" w14:textId="2117DED0" w:rsidR="005462E7" w:rsidRPr="00C4709C" w:rsidRDefault="00DF6F49" w:rsidP="00DF6F49">
            <w:pPr>
              <w:snapToGri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247565" w:rsidRPr="00C4709C" w14:paraId="2A61BECD" w14:textId="77777777" w:rsidTr="002D60A5">
        <w:tc>
          <w:tcPr>
            <w:tcW w:w="1259" w:type="dxa"/>
          </w:tcPr>
          <w:p w14:paraId="04B45FD6" w14:textId="43327480" w:rsidR="00247565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54.</w:t>
            </w:r>
          </w:p>
        </w:tc>
        <w:tc>
          <w:tcPr>
            <w:tcW w:w="4085" w:type="dxa"/>
          </w:tcPr>
          <w:p w14:paraId="16CD5914" w14:textId="171CA057" w:rsidR="00247565" w:rsidRPr="00F93476" w:rsidRDefault="00247565" w:rsidP="009D34F5">
            <w:pPr>
              <w:snapToGrid w:val="0"/>
              <w:rPr>
                <w:rFonts w:cstheme="minorHAnsi"/>
              </w:rPr>
            </w:pPr>
            <w:r w:rsidRPr="00F93476">
              <w:rPr>
                <w:rFonts w:ascii="Calibri" w:hAnsi="Calibri" w:cs="Tahoma"/>
                <w:lang w:val="de-DE"/>
              </w:rPr>
              <w:t xml:space="preserve">Der Fasching ist da. - </w:t>
            </w:r>
            <w:r w:rsidRPr="00F93476">
              <w:rPr>
                <w:rFonts w:ascii="Calibri" w:hAnsi="Calibri" w:cs="Tahoma"/>
              </w:rPr>
              <w:t>Świętujemy karnawał.</w:t>
            </w:r>
          </w:p>
        </w:tc>
        <w:tc>
          <w:tcPr>
            <w:tcW w:w="6044" w:type="dxa"/>
          </w:tcPr>
          <w:p w14:paraId="21B483BC" w14:textId="77777777" w:rsidR="00247565" w:rsidRPr="00FF3D7C" w:rsidRDefault="00247565" w:rsidP="0024756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 nazywać i porównać tradycje karnawałowe w Polsce i Niemczech,</w:t>
            </w:r>
          </w:p>
          <w:p w14:paraId="252E79B2" w14:textId="77777777" w:rsidR="00247565" w:rsidRPr="00FF3D7C" w:rsidRDefault="00247565" w:rsidP="00247565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 nazywać charakterystyczne elementy karnawału,</w:t>
            </w:r>
          </w:p>
          <w:p w14:paraId="02FF7690" w14:textId="77777777" w:rsidR="00247565" w:rsidRPr="00FF3D7C" w:rsidRDefault="00247565" w:rsidP="00247565">
            <w:pPr>
              <w:rPr>
                <w:rFonts w:cstheme="minorHAnsi"/>
                <w:shd w:val="clear" w:color="auto" w:fill="FFFF00"/>
              </w:rPr>
            </w:pPr>
            <w:r w:rsidRPr="00FF3D7C">
              <w:rPr>
                <w:rFonts w:cstheme="minorHAnsi"/>
              </w:rPr>
              <w:t>- pisać pojedyncze wyrazy,</w:t>
            </w:r>
          </w:p>
          <w:p w14:paraId="5EDF20EA" w14:textId="725CAF36" w:rsidR="00247565" w:rsidRPr="00FF3D7C" w:rsidRDefault="00247565" w:rsidP="0024756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 zaśpiewać piosenkę</w:t>
            </w:r>
          </w:p>
        </w:tc>
        <w:tc>
          <w:tcPr>
            <w:tcW w:w="1426" w:type="dxa"/>
          </w:tcPr>
          <w:p w14:paraId="30FEAA3E" w14:textId="5D0142FB" w:rsidR="00247565" w:rsidRDefault="00247565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77</w:t>
            </w:r>
          </w:p>
        </w:tc>
        <w:tc>
          <w:tcPr>
            <w:tcW w:w="1075" w:type="dxa"/>
          </w:tcPr>
          <w:p w14:paraId="34D5E251" w14:textId="77777777" w:rsidR="00247565" w:rsidRDefault="00247565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D75A020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448C9B81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61368053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02E5CF8A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5579D60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4D3D4737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42E1E392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6EE422AA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4112D0AA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9DBDBCF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0C581672" w14:textId="528C43B4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</w:tc>
      </w:tr>
      <w:tr w:rsidR="0063782D" w:rsidRPr="00C4709C" w14:paraId="1C7B38DE" w14:textId="77777777" w:rsidTr="002D60A5">
        <w:tc>
          <w:tcPr>
            <w:tcW w:w="1259" w:type="dxa"/>
          </w:tcPr>
          <w:p w14:paraId="62099886" w14:textId="4250A95F" w:rsidR="0063782D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55.</w:t>
            </w:r>
          </w:p>
        </w:tc>
        <w:tc>
          <w:tcPr>
            <w:tcW w:w="4085" w:type="dxa"/>
          </w:tcPr>
          <w:p w14:paraId="252D4906" w14:textId="68EE08B5" w:rsidR="0063782D" w:rsidRPr="00FF3D7C" w:rsidRDefault="00560068" w:rsidP="009D34F5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  <w:lang w:val="de-DE"/>
              </w:rPr>
              <w:t>Muttertag</w:t>
            </w:r>
            <w:r w:rsidR="009D34F5" w:rsidRPr="00FF3D7C">
              <w:rPr>
                <w:rFonts w:cstheme="minorHAnsi"/>
                <w:lang w:val="de-DE"/>
              </w:rPr>
              <w:t>.</w:t>
            </w:r>
            <w:r w:rsidR="009D34F5" w:rsidRPr="00FF3D7C">
              <w:rPr>
                <w:rFonts w:cstheme="minorHAnsi"/>
                <w:i/>
                <w:iCs/>
                <w:lang w:val="de-DE"/>
              </w:rPr>
              <w:t xml:space="preserve"> </w:t>
            </w:r>
            <w:r w:rsidRPr="00FF3D7C">
              <w:rPr>
                <w:rFonts w:cstheme="minorHAnsi"/>
              </w:rPr>
              <w:t>Dzień Matki</w:t>
            </w:r>
          </w:p>
        </w:tc>
        <w:tc>
          <w:tcPr>
            <w:tcW w:w="6044" w:type="dxa"/>
          </w:tcPr>
          <w:p w14:paraId="1E4F9486" w14:textId="6B0FD06D" w:rsidR="007B422B" w:rsidRPr="00FF3D7C" w:rsidRDefault="00E610A9" w:rsidP="007D72DE">
            <w:pPr>
              <w:snapToGrid w:val="0"/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porównać tradycje polskie i niemieckie</w:t>
            </w:r>
            <w:r w:rsidRPr="00FF3D7C">
              <w:rPr>
                <w:rFonts w:cstheme="minorHAnsi"/>
              </w:rPr>
              <w:t>,</w:t>
            </w:r>
          </w:p>
          <w:p w14:paraId="6E01A242" w14:textId="3929F54A" w:rsidR="007B422B" w:rsidRPr="00FF3D7C" w:rsidRDefault="00E610A9" w:rsidP="007D72DE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recytować wierszyk dla mamy</w:t>
            </w:r>
            <w:r w:rsidRPr="00FF3D7C">
              <w:rPr>
                <w:rFonts w:cstheme="minorHAnsi"/>
              </w:rPr>
              <w:t>,</w:t>
            </w:r>
          </w:p>
          <w:p w14:paraId="4FBAA60D" w14:textId="26F9BBA2" w:rsidR="007B422B" w:rsidRPr="00FF3D7C" w:rsidRDefault="00E610A9" w:rsidP="007D72DE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nazywać prezenty dla mam</w:t>
            </w:r>
            <w:r w:rsidRPr="00FF3D7C">
              <w:rPr>
                <w:rFonts w:cstheme="minorHAnsi"/>
              </w:rPr>
              <w:t>,</w:t>
            </w:r>
          </w:p>
          <w:p w14:paraId="55574265" w14:textId="559FED4C" w:rsidR="0063782D" w:rsidRPr="00FF3D7C" w:rsidRDefault="00E610A9" w:rsidP="007B422B">
            <w:pPr>
              <w:rPr>
                <w:rFonts w:cstheme="minorHAnsi"/>
              </w:rPr>
            </w:pPr>
            <w:r w:rsidRPr="00FF3D7C">
              <w:rPr>
                <w:rFonts w:cstheme="minorHAnsi"/>
              </w:rPr>
              <w:t>-</w:t>
            </w:r>
            <w:r w:rsidR="007D72DE" w:rsidRPr="00FF3D7C">
              <w:rPr>
                <w:rFonts w:cstheme="minorHAnsi"/>
              </w:rPr>
              <w:t xml:space="preserve"> </w:t>
            </w:r>
            <w:r w:rsidR="007B422B" w:rsidRPr="00FF3D7C">
              <w:rPr>
                <w:rFonts w:cstheme="minorHAnsi"/>
              </w:rPr>
              <w:t>pisać pojedyncze wyrazy</w:t>
            </w:r>
          </w:p>
        </w:tc>
        <w:tc>
          <w:tcPr>
            <w:tcW w:w="1426" w:type="dxa"/>
          </w:tcPr>
          <w:p w14:paraId="0F9B0705" w14:textId="3B9F491B" w:rsidR="0063782D" w:rsidRPr="00C4709C" w:rsidRDefault="0005521F" w:rsidP="00C107D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78, 79</w:t>
            </w:r>
          </w:p>
        </w:tc>
        <w:tc>
          <w:tcPr>
            <w:tcW w:w="1075" w:type="dxa"/>
          </w:tcPr>
          <w:p w14:paraId="4968F4A0" w14:textId="77777777" w:rsidR="0063782D" w:rsidRPr="00C4709C" w:rsidRDefault="0063782D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BCB89D6" w14:textId="189DBD2B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766ED19E" w14:textId="33249458" w:rsidR="00B77AAF" w:rsidRDefault="00B77AAF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3A739A07" w14:textId="4EC63843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25694D1D" w14:textId="47858485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6839CB83" w14:textId="461019DB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2.3)</w:t>
            </w:r>
          </w:p>
          <w:p w14:paraId="72BCC7D0" w14:textId="1939D8DF" w:rsidR="00105CF0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7FE8DCB9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2368B1C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0278C97B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6ED63146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2A2D301D" w14:textId="77777777" w:rsidR="00DF6F49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7D8D72B5" w14:textId="77777777" w:rsidR="0063782D" w:rsidRDefault="00DF6F49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5A7D859A" w14:textId="5347617C" w:rsidR="00105CF0" w:rsidRPr="00C4709C" w:rsidRDefault="00105CF0" w:rsidP="00DF6F4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</w:tc>
      </w:tr>
      <w:tr w:rsidR="00247565" w:rsidRPr="00C4709C" w14:paraId="7432F6C4" w14:textId="77777777" w:rsidTr="002D60A5">
        <w:tc>
          <w:tcPr>
            <w:tcW w:w="1259" w:type="dxa"/>
          </w:tcPr>
          <w:p w14:paraId="6AD1A4AC" w14:textId="1D95879C" w:rsidR="00247565" w:rsidRPr="00C4709C" w:rsidRDefault="00B473F9" w:rsidP="00C107D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56.</w:t>
            </w:r>
          </w:p>
        </w:tc>
        <w:tc>
          <w:tcPr>
            <w:tcW w:w="4085" w:type="dxa"/>
          </w:tcPr>
          <w:p w14:paraId="07A73CF2" w14:textId="3402BCCC" w:rsidR="00247565" w:rsidRPr="00247565" w:rsidRDefault="00247565" w:rsidP="00F93476">
            <w:pPr>
              <w:snapToGrid w:val="0"/>
              <w:rPr>
                <w:rFonts w:cstheme="minorHAnsi"/>
              </w:rPr>
            </w:pPr>
            <w:r w:rsidRPr="00F93476">
              <w:rPr>
                <w:rFonts w:ascii="Calibri" w:hAnsi="Calibri" w:cs="Tahoma"/>
                <w:lang w:val="de-DE"/>
              </w:rPr>
              <w:t xml:space="preserve">Heute ist dein schönster Tag. </w:t>
            </w:r>
            <w:r w:rsidRPr="00F93476">
              <w:rPr>
                <w:rFonts w:ascii="Calibri" w:hAnsi="Calibri" w:cs="Tahoma"/>
              </w:rPr>
              <w:t>Dziś jest twój najpiękniejszy dzień</w:t>
            </w:r>
          </w:p>
        </w:tc>
        <w:tc>
          <w:tcPr>
            <w:tcW w:w="6044" w:type="dxa"/>
          </w:tcPr>
          <w:p w14:paraId="59488BF3" w14:textId="0BA3E73A" w:rsidR="00247565" w:rsidRDefault="00247565" w:rsidP="00247565">
            <w:pPr>
              <w:snapToGrid w:val="0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- czytać ze zrozumieniem,</w:t>
            </w:r>
          </w:p>
          <w:p w14:paraId="4F2DC2F7" w14:textId="29EA5B3D" w:rsidR="00247565" w:rsidRDefault="00247565" w:rsidP="00247565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- recytować wiersz dla mamy,</w:t>
            </w:r>
          </w:p>
          <w:p w14:paraId="35D9B71A" w14:textId="7AE30D3D" w:rsidR="00247565" w:rsidRPr="00FF3D7C" w:rsidRDefault="00247565" w:rsidP="00247565">
            <w:pPr>
              <w:snapToGrid w:val="0"/>
              <w:rPr>
                <w:rFonts w:cstheme="minorHAnsi"/>
              </w:rPr>
            </w:pPr>
            <w:r>
              <w:rPr>
                <w:rFonts w:ascii="Calibri" w:hAnsi="Calibri" w:cs="Tahoma"/>
              </w:rPr>
              <w:t>- wykonać laurkę</w:t>
            </w:r>
          </w:p>
        </w:tc>
        <w:tc>
          <w:tcPr>
            <w:tcW w:w="1426" w:type="dxa"/>
          </w:tcPr>
          <w:p w14:paraId="7C523A35" w14:textId="77777777" w:rsidR="00247565" w:rsidRDefault="00247565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798FF451" w14:textId="77777777" w:rsidR="00247565" w:rsidRPr="00C4709C" w:rsidRDefault="00247565" w:rsidP="00C107D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20E99A5B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3CD34B4F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10FCDCA9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FA9F365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45EB45C7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2.3)</w:t>
            </w:r>
          </w:p>
          <w:p w14:paraId="6DE0C632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2.4)</w:t>
            </w:r>
          </w:p>
          <w:p w14:paraId="63206360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2.6)</w:t>
            </w:r>
          </w:p>
          <w:p w14:paraId="6C913369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2.7)</w:t>
            </w:r>
          </w:p>
          <w:p w14:paraId="196E45AC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36739B25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C13B51C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2.10)</w:t>
            </w:r>
          </w:p>
          <w:p w14:paraId="6B179E67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2.11)</w:t>
            </w:r>
          </w:p>
          <w:p w14:paraId="1FDCB68A" w14:textId="77777777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2.12)</w:t>
            </w:r>
          </w:p>
          <w:p w14:paraId="229CCB60" w14:textId="1791C57C" w:rsidR="00247565" w:rsidRDefault="00247565" w:rsidP="002475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</w:tc>
      </w:tr>
      <w:tr w:rsidR="00247565" w:rsidRPr="00152CC2" w14:paraId="514ABD37" w14:textId="77777777" w:rsidTr="00A15838">
        <w:tc>
          <w:tcPr>
            <w:tcW w:w="15388" w:type="dxa"/>
            <w:gridSpan w:val="6"/>
            <w:shd w:val="clear" w:color="auto" w:fill="A8D08D" w:themeFill="accent6" w:themeFillTint="99"/>
          </w:tcPr>
          <w:p w14:paraId="6779091D" w14:textId="58275F67" w:rsidR="00247565" w:rsidRDefault="000B5F45" w:rsidP="00A15838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lastRenderedPageBreak/>
              <w:t xml:space="preserve">Wir </w:t>
            </w: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spielen</w:t>
            </w:r>
            <w:proofErr w:type="spellEnd"/>
            <w:r>
              <w:rPr>
                <w:rFonts w:cstheme="minorHAnsi"/>
                <w:b/>
                <w:bCs/>
                <w:sz w:val="24"/>
                <w:szCs w:val="24"/>
              </w:rPr>
              <w:t xml:space="preserve"> Theater</w:t>
            </w:r>
          </w:p>
          <w:p w14:paraId="295F8A56" w14:textId="77777777" w:rsidR="00247565" w:rsidRPr="00152CC2" w:rsidRDefault="00247565" w:rsidP="00A15838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247565" w14:paraId="244F411F" w14:textId="77777777" w:rsidTr="00A15838">
        <w:tc>
          <w:tcPr>
            <w:tcW w:w="1259" w:type="dxa"/>
          </w:tcPr>
          <w:p w14:paraId="4C455456" w14:textId="64057145" w:rsidR="00247565" w:rsidRPr="00C4709C" w:rsidRDefault="000B5F45" w:rsidP="00A15838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57.</w:t>
            </w:r>
          </w:p>
        </w:tc>
        <w:tc>
          <w:tcPr>
            <w:tcW w:w="4085" w:type="dxa"/>
          </w:tcPr>
          <w:p w14:paraId="28DEF6D1" w14:textId="77777777" w:rsidR="000B5F45" w:rsidRP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 w:rsidRPr="000B5F45">
              <w:rPr>
                <w:rFonts w:ascii="Calibri" w:hAnsi="Calibri" w:cs="Calibri"/>
              </w:rPr>
              <w:t xml:space="preserve">Alle </w:t>
            </w:r>
            <w:proofErr w:type="spellStart"/>
            <w:r w:rsidRPr="000B5F45">
              <w:rPr>
                <w:rFonts w:ascii="Calibri" w:hAnsi="Calibri" w:cs="Calibri"/>
              </w:rPr>
              <w:t>Buchstaben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sind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Freunde</w:t>
            </w:r>
            <w:proofErr w:type="spellEnd"/>
            <w:r w:rsidRPr="000B5F45">
              <w:rPr>
                <w:rFonts w:ascii="Calibri" w:hAnsi="Calibri" w:cs="Calibri"/>
              </w:rPr>
              <w:t xml:space="preserve">. - </w:t>
            </w:r>
          </w:p>
          <w:p w14:paraId="0354EF85" w14:textId="0CAF6714" w:rsidR="00247565" w:rsidRPr="000B5F45" w:rsidRDefault="000B5F45" w:rsidP="000B5F45">
            <w:pPr>
              <w:snapToGrid w:val="0"/>
              <w:rPr>
                <w:rFonts w:cstheme="minorHAnsi"/>
              </w:rPr>
            </w:pPr>
            <w:r w:rsidRPr="000B5F45">
              <w:rPr>
                <w:rFonts w:ascii="Calibri" w:hAnsi="Calibri" w:cs="Calibri"/>
              </w:rPr>
              <w:t>Wszystkie litery to przyjaciele.</w:t>
            </w:r>
          </w:p>
        </w:tc>
        <w:tc>
          <w:tcPr>
            <w:tcW w:w="6044" w:type="dxa"/>
          </w:tcPr>
          <w:p w14:paraId="64A9443F" w14:textId="7EBBCEAE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nazywać litery alfabetu,</w:t>
            </w:r>
          </w:p>
          <w:p w14:paraId="02D2B823" w14:textId="25ACEA46" w:rsidR="000B5F45" w:rsidRDefault="000B5F45" w:rsidP="000B5F4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5C4C0909" w14:textId="77777777" w:rsidR="0024756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53A91B7F" w14:textId="11D1252C" w:rsidR="000B5F45" w:rsidRPr="00FF3D7C" w:rsidRDefault="000B5F45" w:rsidP="000B5F4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</w:t>
            </w:r>
          </w:p>
        </w:tc>
        <w:tc>
          <w:tcPr>
            <w:tcW w:w="1426" w:type="dxa"/>
          </w:tcPr>
          <w:p w14:paraId="1990C55C" w14:textId="5288EF29" w:rsidR="0024756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80, 81, 82, 83, 84, 85, 86, 87</w:t>
            </w:r>
          </w:p>
        </w:tc>
        <w:tc>
          <w:tcPr>
            <w:tcW w:w="1075" w:type="dxa"/>
          </w:tcPr>
          <w:p w14:paraId="61F01550" w14:textId="77777777" w:rsidR="00247565" w:rsidRPr="00C4709C" w:rsidRDefault="00247565" w:rsidP="00A1583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57797ECF" w14:textId="77777777" w:rsidR="0024756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C573859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02271DA6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65C34E7C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2BF47A6F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974E40E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13D1506B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3D54457" w14:textId="7777777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21285B9C" w14:textId="776521F7" w:rsidR="000B5F45" w:rsidRDefault="000B5F45" w:rsidP="00A1583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0B5F45" w14:paraId="46C838AD" w14:textId="77777777" w:rsidTr="00A15838">
        <w:tc>
          <w:tcPr>
            <w:tcW w:w="1259" w:type="dxa"/>
          </w:tcPr>
          <w:p w14:paraId="21E73286" w14:textId="32A8CA6E" w:rsidR="000B5F45" w:rsidRPr="00C4709C" w:rsidRDefault="000B5F45" w:rsidP="000B5F4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58.</w:t>
            </w:r>
          </w:p>
        </w:tc>
        <w:tc>
          <w:tcPr>
            <w:tcW w:w="4085" w:type="dxa"/>
          </w:tcPr>
          <w:p w14:paraId="535FFC88" w14:textId="77777777" w:rsidR="000B5F45" w:rsidRP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 w:rsidRPr="000B5F45">
              <w:rPr>
                <w:rFonts w:ascii="Calibri" w:hAnsi="Calibri" w:cs="Calibri"/>
              </w:rPr>
              <w:t xml:space="preserve">Alle </w:t>
            </w:r>
            <w:proofErr w:type="spellStart"/>
            <w:r w:rsidRPr="000B5F45">
              <w:rPr>
                <w:rFonts w:ascii="Calibri" w:hAnsi="Calibri" w:cs="Calibri"/>
              </w:rPr>
              <w:t>Buchstaben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sind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Freunde</w:t>
            </w:r>
            <w:proofErr w:type="spellEnd"/>
            <w:r w:rsidRPr="000B5F45">
              <w:rPr>
                <w:rFonts w:ascii="Calibri" w:hAnsi="Calibri" w:cs="Calibri"/>
              </w:rPr>
              <w:t xml:space="preserve">. - </w:t>
            </w:r>
          </w:p>
          <w:p w14:paraId="3D8A0B2F" w14:textId="2467BF15" w:rsidR="000B5F45" w:rsidRPr="000B5F45" w:rsidRDefault="000B5F45" w:rsidP="000B5F45">
            <w:pPr>
              <w:snapToGrid w:val="0"/>
              <w:rPr>
                <w:rFonts w:cstheme="minorHAnsi"/>
              </w:rPr>
            </w:pPr>
            <w:r w:rsidRPr="000B5F45">
              <w:rPr>
                <w:rFonts w:ascii="Calibri" w:hAnsi="Calibri" w:cs="Calibri"/>
              </w:rPr>
              <w:t>Wszystkie litery to przyjaciele.</w:t>
            </w:r>
          </w:p>
        </w:tc>
        <w:tc>
          <w:tcPr>
            <w:tcW w:w="6044" w:type="dxa"/>
          </w:tcPr>
          <w:p w14:paraId="542869C6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nazywać litery alfabetu,</w:t>
            </w:r>
          </w:p>
          <w:p w14:paraId="2D6EC06D" w14:textId="77777777" w:rsidR="000B5F45" w:rsidRDefault="000B5F45" w:rsidP="000B5F4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0CD8D3DE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73DBCF01" w14:textId="75449CF3" w:rsidR="000B5F45" w:rsidRPr="00FF3D7C" w:rsidRDefault="000B5F45" w:rsidP="000B5F4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</w:t>
            </w:r>
          </w:p>
        </w:tc>
        <w:tc>
          <w:tcPr>
            <w:tcW w:w="1426" w:type="dxa"/>
          </w:tcPr>
          <w:p w14:paraId="52A15DC3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1396DA2F" w14:textId="77777777" w:rsidR="000B5F45" w:rsidRPr="00C4709C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5039396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5541C260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6CAB165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39044556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3E4BF51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298C86C8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0F1B5FFB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283DD1F0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1D3CF679" w14:textId="66ABAF0A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0B5F45" w14:paraId="1496C4E1" w14:textId="77777777" w:rsidTr="00A15838">
        <w:tc>
          <w:tcPr>
            <w:tcW w:w="1259" w:type="dxa"/>
          </w:tcPr>
          <w:p w14:paraId="7A5A246A" w14:textId="277526DA" w:rsidR="000B5F45" w:rsidRPr="00C4709C" w:rsidRDefault="000B5F45" w:rsidP="000B5F4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59.</w:t>
            </w:r>
          </w:p>
        </w:tc>
        <w:tc>
          <w:tcPr>
            <w:tcW w:w="4085" w:type="dxa"/>
          </w:tcPr>
          <w:p w14:paraId="0DB162CE" w14:textId="77777777" w:rsidR="000B5F45" w:rsidRP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 w:rsidRPr="000B5F45">
              <w:rPr>
                <w:rFonts w:ascii="Calibri" w:hAnsi="Calibri" w:cs="Calibri"/>
              </w:rPr>
              <w:t xml:space="preserve">Alle </w:t>
            </w:r>
            <w:proofErr w:type="spellStart"/>
            <w:r w:rsidRPr="000B5F45">
              <w:rPr>
                <w:rFonts w:ascii="Calibri" w:hAnsi="Calibri" w:cs="Calibri"/>
              </w:rPr>
              <w:t>Buchstaben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sind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Freunde</w:t>
            </w:r>
            <w:proofErr w:type="spellEnd"/>
            <w:r w:rsidRPr="000B5F45">
              <w:rPr>
                <w:rFonts w:ascii="Calibri" w:hAnsi="Calibri" w:cs="Calibri"/>
              </w:rPr>
              <w:t xml:space="preserve">. - </w:t>
            </w:r>
          </w:p>
          <w:p w14:paraId="6F33FE93" w14:textId="692841F7" w:rsidR="000B5F45" w:rsidRPr="000B5F45" w:rsidRDefault="000B5F45" w:rsidP="000B5F45">
            <w:pPr>
              <w:snapToGrid w:val="0"/>
              <w:rPr>
                <w:rFonts w:cstheme="minorHAnsi"/>
              </w:rPr>
            </w:pPr>
            <w:r w:rsidRPr="000B5F45">
              <w:rPr>
                <w:rFonts w:ascii="Calibri" w:hAnsi="Calibri" w:cs="Calibri"/>
              </w:rPr>
              <w:t>Wszystkie litery to przyjaciele.</w:t>
            </w:r>
          </w:p>
        </w:tc>
        <w:tc>
          <w:tcPr>
            <w:tcW w:w="6044" w:type="dxa"/>
          </w:tcPr>
          <w:p w14:paraId="6446040C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nazywać litery alfabetu,</w:t>
            </w:r>
          </w:p>
          <w:p w14:paraId="6D161E3E" w14:textId="77777777" w:rsidR="000B5F45" w:rsidRDefault="000B5F45" w:rsidP="000B5F4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04932138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rozumieć ze słuchu,</w:t>
            </w:r>
          </w:p>
          <w:p w14:paraId="38BA4836" w14:textId="1B6E1C04" w:rsidR="000B5F45" w:rsidRPr="00FF3D7C" w:rsidRDefault="000B5F45" w:rsidP="000B5F4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</w:t>
            </w:r>
          </w:p>
        </w:tc>
        <w:tc>
          <w:tcPr>
            <w:tcW w:w="1426" w:type="dxa"/>
          </w:tcPr>
          <w:p w14:paraId="5D710E5E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55410251" w14:textId="77777777" w:rsidR="000B5F45" w:rsidRPr="00C4709C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69C5CBA9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6422F440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2C011DA2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41DA9649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2.2)</w:t>
            </w:r>
          </w:p>
          <w:p w14:paraId="79C43E77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789D5429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46B2AFB1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500AEA73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3A02B2EB" w14:textId="4DD10CC0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  <w:tr w:rsidR="000B5F45" w14:paraId="59F07551" w14:textId="77777777" w:rsidTr="00A15838">
        <w:tc>
          <w:tcPr>
            <w:tcW w:w="1259" w:type="dxa"/>
          </w:tcPr>
          <w:p w14:paraId="7504EF20" w14:textId="73372D93" w:rsidR="000B5F45" w:rsidRPr="00C4709C" w:rsidRDefault="000B5F45" w:rsidP="000B5F45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60.</w:t>
            </w:r>
          </w:p>
        </w:tc>
        <w:tc>
          <w:tcPr>
            <w:tcW w:w="4085" w:type="dxa"/>
          </w:tcPr>
          <w:p w14:paraId="249F0630" w14:textId="77777777" w:rsidR="000B5F45" w:rsidRP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 w:rsidRPr="000B5F45">
              <w:rPr>
                <w:rFonts w:ascii="Calibri" w:hAnsi="Calibri" w:cs="Calibri"/>
              </w:rPr>
              <w:t xml:space="preserve">Alle </w:t>
            </w:r>
            <w:proofErr w:type="spellStart"/>
            <w:r w:rsidRPr="000B5F45">
              <w:rPr>
                <w:rFonts w:ascii="Calibri" w:hAnsi="Calibri" w:cs="Calibri"/>
              </w:rPr>
              <w:t>Buchstaben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sind</w:t>
            </w:r>
            <w:proofErr w:type="spellEnd"/>
            <w:r w:rsidRPr="000B5F45">
              <w:rPr>
                <w:rFonts w:ascii="Calibri" w:hAnsi="Calibri" w:cs="Calibri"/>
              </w:rPr>
              <w:t xml:space="preserve"> </w:t>
            </w:r>
            <w:proofErr w:type="spellStart"/>
            <w:r w:rsidRPr="000B5F45">
              <w:rPr>
                <w:rFonts w:ascii="Calibri" w:hAnsi="Calibri" w:cs="Calibri"/>
              </w:rPr>
              <w:t>Freunde</w:t>
            </w:r>
            <w:proofErr w:type="spellEnd"/>
            <w:r w:rsidRPr="000B5F45">
              <w:rPr>
                <w:rFonts w:ascii="Calibri" w:hAnsi="Calibri" w:cs="Calibri"/>
              </w:rPr>
              <w:t xml:space="preserve">. - </w:t>
            </w:r>
          </w:p>
          <w:p w14:paraId="59569B14" w14:textId="03BD2859" w:rsidR="000B5F45" w:rsidRPr="000B5F45" w:rsidRDefault="000B5F45" w:rsidP="000B5F45">
            <w:pPr>
              <w:snapToGrid w:val="0"/>
              <w:rPr>
                <w:rFonts w:cstheme="minorHAnsi"/>
              </w:rPr>
            </w:pPr>
            <w:r w:rsidRPr="000B5F45">
              <w:rPr>
                <w:rFonts w:ascii="Calibri" w:hAnsi="Calibri" w:cs="Calibri"/>
              </w:rPr>
              <w:t>Wszystkie litery to przyjaciele.</w:t>
            </w:r>
          </w:p>
        </w:tc>
        <w:tc>
          <w:tcPr>
            <w:tcW w:w="6044" w:type="dxa"/>
          </w:tcPr>
          <w:p w14:paraId="6A35818B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nazywać litery alfabetu,</w:t>
            </w:r>
          </w:p>
          <w:p w14:paraId="21B7A543" w14:textId="77777777" w:rsidR="000B5F45" w:rsidRDefault="000B5F45" w:rsidP="000B5F4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czytać ze zrozumieniem wyrazy i zdania,</w:t>
            </w:r>
          </w:p>
          <w:p w14:paraId="1D4BC72B" w14:textId="77777777" w:rsidR="000B5F45" w:rsidRDefault="000B5F45" w:rsidP="000B5F45">
            <w:pPr>
              <w:snapToGri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- rozumieć ze słuchu,</w:t>
            </w:r>
          </w:p>
          <w:p w14:paraId="6A88433A" w14:textId="7F248F90" w:rsidR="000B5F45" w:rsidRPr="00FF3D7C" w:rsidRDefault="000B5F45" w:rsidP="000B5F45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- prezentować swoją rolę w spektaklu teatralnym</w:t>
            </w:r>
          </w:p>
        </w:tc>
        <w:tc>
          <w:tcPr>
            <w:tcW w:w="1426" w:type="dxa"/>
          </w:tcPr>
          <w:p w14:paraId="0887F6AB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5" w:type="dxa"/>
          </w:tcPr>
          <w:p w14:paraId="630EB57E" w14:textId="77777777" w:rsidR="000B5F45" w:rsidRPr="00C4709C" w:rsidRDefault="000B5F45" w:rsidP="000B5F4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9" w:type="dxa"/>
          </w:tcPr>
          <w:p w14:paraId="1EBEF4D9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1.1)</w:t>
            </w:r>
          </w:p>
          <w:p w14:paraId="1EC3E048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1.2)</w:t>
            </w:r>
          </w:p>
          <w:p w14:paraId="5B7FED84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2.1)</w:t>
            </w:r>
          </w:p>
          <w:p w14:paraId="55C7C61B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2.2)</w:t>
            </w:r>
          </w:p>
          <w:p w14:paraId="6C07DBE3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2.8)</w:t>
            </w:r>
          </w:p>
          <w:p w14:paraId="048B8AC1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2.9)</w:t>
            </w:r>
          </w:p>
          <w:p w14:paraId="7856C82E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3.1)</w:t>
            </w:r>
          </w:p>
          <w:p w14:paraId="344A8426" w14:textId="77777777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3.2)</w:t>
            </w:r>
          </w:p>
          <w:p w14:paraId="46558587" w14:textId="29BC6DF6" w:rsidR="000B5F45" w:rsidRDefault="000B5F45" w:rsidP="000B5F4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3.3)</w:t>
            </w:r>
          </w:p>
        </w:tc>
      </w:tr>
    </w:tbl>
    <w:p w14:paraId="368069DD" w14:textId="77777777" w:rsidR="003247A4" w:rsidRPr="00C4709C" w:rsidRDefault="003247A4">
      <w:pPr>
        <w:rPr>
          <w:rFonts w:cstheme="minorHAnsi"/>
          <w:sz w:val="20"/>
          <w:szCs w:val="20"/>
        </w:rPr>
      </w:pPr>
    </w:p>
    <w:sectPr w:rsidR="003247A4" w:rsidRPr="00C4709C" w:rsidSect="003247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EA037C3"/>
    <w:multiLevelType w:val="hybridMultilevel"/>
    <w:tmpl w:val="6352C6F0"/>
    <w:lvl w:ilvl="0" w:tplc="AF862B66">
      <w:start w:val="3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1A3415"/>
    <w:multiLevelType w:val="hybridMultilevel"/>
    <w:tmpl w:val="B3FEA3CE"/>
    <w:lvl w:ilvl="0" w:tplc="E2044216">
      <w:start w:val="3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121E9D"/>
    <w:multiLevelType w:val="hybridMultilevel"/>
    <w:tmpl w:val="C29C7152"/>
    <w:lvl w:ilvl="0" w:tplc="61685C06">
      <w:start w:val="3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AB4AE2"/>
    <w:multiLevelType w:val="hybridMultilevel"/>
    <w:tmpl w:val="EF100064"/>
    <w:lvl w:ilvl="0" w:tplc="B24EFF2C">
      <w:start w:val="3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3583762">
    <w:abstractNumId w:val="3"/>
  </w:num>
  <w:num w:numId="2" w16cid:durableId="188418291">
    <w:abstractNumId w:val="1"/>
  </w:num>
  <w:num w:numId="3" w16cid:durableId="1743678184">
    <w:abstractNumId w:val="0"/>
  </w:num>
  <w:num w:numId="4" w16cid:durableId="1222836795">
    <w:abstractNumId w:val="2"/>
  </w:num>
  <w:num w:numId="5" w16cid:durableId="580018483">
    <w:abstractNumId w:val="1"/>
  </w:num>
  <w:num w:numId="6" w16cid:durableId="176046786">
    <w:abstractNumId w:val="4"/>
  </w:num>
  <w:num w:numId="7" w16cid:durableId="671951101">
    <w:abstractNumId w:val="6"/>
  </w:num>
  <w:num w:numId="8" w16cid:durableId="322703813">
    <w:abstractNumId w:val="5"/>
  </w:num>
  <w:num w:numId="9" w16cid:durableId="6090940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BC2"/>
    <w:rsid w:val="00013314"/>
    <w:rsid w:val="000469B9"/>
    <w:rsid w:val="0005521F"/>
    <w:rsid w:val="000A4099"/>
    <w:rsid w:val="000B5F45"/>
    <w:rsid w:val="00105CF0"/>
    <w:rsid w:val="00136589"/>
    <w:rsid w:val="00145109"/>
    <w:rsid w:val="00152CC2"/>
    <w:rsid w:val="001724C2"/>
    <w:rsid w:val="001B7810"/>
    <w:rsid w:val="001E4479"/>
    <w:rsid w:val="002401CD"/>
    <w:rsid w:val="00247565"/>
    <w:rsid w:val="00264BE7"/>
    <w:rsid w:val="00281050"/>
    <w:rsid w:val="00291F4A"/>
    <w:rsid w:val="0029647A"/>
    <w:rsid w:val="002A2762"/>
    <w:rsid w:val="002A7781"/>
    <w:rsid w:val="002B57CC"/>
    <w:rsid w:val="002D60A5"/>
    <w:rsid w:val="003247A4"/>
    <w:rsid w:val="003530EE"/>
    <w:rsid w:val="003600F4"/>
    <w:rsid w:val="003A558F"/>
    <w:rsid w:val="003D77FC"/>
    <w:rsid w:val="00452FE6"/>
    <w:rsid w:val="00484F63"/>
    <w:rsid w:val="004D3D90"/>
    <w:rsid w:val="004E0C7E"/>
    <w:rsid w:val="004E7639"/>
    <w:rsid w:val="005462E7"/>
    <w:rsid w:val="00546C67"/>
    <w:rsid w:val="00560068"/>
    <w:rsid w:val="00566479"/>
    <w:rsid w:val="005943E0"/>
    <w:rsid w:val="005D1F53"/>
    <w:rsid w:val="005F3652"/>
    <w:rsid w:val="00615D1D"/>
    <w:rsid w:val="00627456"/>
    <w:rsid w:val="0063782D"/>
    <w:rsid w:val="00671DB6"/>
    <w:rsid w:val="006D2FD3"/>
    <w:rsid w:val="006E59A5"/>
    <w:rsid w:val="007108DC"/>
    <w:rsid w:val="007222D1"/>
    <w:rsid w:val="00757BC2"/>
    <w:rsid w:val="0076073A"/>
    <w:rsid w:val="007B422B"/>
    <w:rsid w:val="007C30D9"/>
    <w:rsid w:val="007D72DE"/>
    <w:rsid w:val="007E2CA1"/>
    <w:rsid w:val="0082497A"/>
    <w:rsid w:val="00831B42"/>
    <w:rsid w:val="00845888"/>
    <w:rsid w:val="008574A5"/>
    <w:rsid w:val="008820F2"/>
    <w:rsid w:val="00887F2F"/>
    <w:rsid w:val="008B635A"/>
    <w:rsid w:val="00917F08"/>
    <w:rsid w:val="00927D44"/>
    <w:rsid w:val="009368B2"/>
    <w:rsid w:val="00960A4C"/>
    <w:rsid w:val="009659E4"/>
    <w:rsid w:val="00971562"/>
    <w:rsid w:val="009B7F9E"/>
    <w:rsid w:val="009C14D7"/>
    <w:rsid w:val="009D34F5"/>
    <w:rsid w:val="00A013A7"/>
    <w:rsid w:val="00A17A7F"/>
    <w:rsid w:val="00A23CED"/>
    <w:rsid w:val="00A57D71"/>
    <w:rsid w:val="00A84A98"/>
    <w:rsid w:val="00A856B9"/>
    <w:rsid w:val="00AB78C3"/>
    <w:rsid w:val="00AC700F"/>
    <w:rsid w:val="00AF49F0"/>
    <w:rsid w:val="00AF7776"/>
    <w:rsid w:val="00B04622"/>
    <w:rsid w:val="00B4306B"/>
    <w:rsid w:val="00B473F9"/>
    <w:rsid w:val="00B77AAF"/>
    <w:rsid w:val="00BC41CE"/>
    <w:rsid w:val="00BF3180"/>
    <w:rsid w:val="00C23050"/>
    <w:rsid w:val="00C4709C"/>
    <w:rsid w:val="00C61544"/>
    <w:rsid w:val="00C87BB6"/>
    <w:rsid w:val="00CB7480"/>
    <w:rsid w:val="00CC3176"/>
    <w:rsid w:val="00D24F4F"/>
    <w:rsid w:val="00D704EF"/>
    <w:rsid w:val="00D8569A"/>
    <w:rsid w:val="00D93FF8"/>
    <w:rsid w:val="00D94913"/>
    <w:rsid w:val="00DC0F44"/>
    <w:rsid w:val="00DF32E9"/>
    <w:rsid w:val="00DF6F49"/>
    <w:rsid w:val="00E04F7C"/>
    <w:rsid w:val="00E610A9"/>
    <w:rsid w:val="00E63165"/>
    <w:rsid w:val="00E66B07"/>
    <w:rsid w:val="00EB1D25"/>
    <w:rsid w:val="00F82000"/>
    <w:rsid w:val="00F93476"/>
    <w:rsid w:val="00FC7FA9"/>
    <w:rsid w:val="00FE0C18"/>
    <w:rsid w:val="00FF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9E0E2"/>
  <w15:docId w15:val="{1E06DB0A-5156-4160-A468-4E9456F0D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24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D24F4F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2461</Words>
  <Characters>14771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Wolff &amp; Müller Holding GmbH &amp; Co. KG</Company>
  <LinksUpToDate>false</LinksUpToDate>
  <CharactersWithSpaces>17198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Paszkowiak</dc:creator>
  <cp:lastModifiedBy>Patryk Piskorz</cp:lastModifiedBy>
  <cp:revision>2</cp:revision>
  <dcterms:created xsi:type="dcterms:W3CDTF">2024-09-26T19:30:00Z</dcterms:created>
  <dcterms:modified xsi:type="dcterms:W3CDTF">2024-09-26T19:30:00Z</dcterms:modified>
</cp:coreProperties>
</file>